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701ED" w14:textId="6C81D8A7" w:rsidR="007166CE" w:rsidRPr="00B2162F" w:rsidRDefault="00850A44" w:rsidP="00B2162F">
      <w:pPr>
        <w:pStyle w:val="berschrift1"/>
      </w:pPr>
      <w:r>
        <w:rPr>
          <w:noProof/>
        </w:rPr>
        <w:drawing>
          <wp:inline distT="0" distB="0" distL="0" distR="0" wp14:anchorId="4C616F23" wp14:editId="3EAC8D44">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9A1D250" w14:textId="77777777" w:rsidR="00493B65" w:rsidRDefault="007166CE" w:rsidP="00493B65">
      <w:pPr>
        <w:pStyle w:val="berschrift1"/>
      </w:pPr>
      <w:r>
        <w:br w:type="page"/>
      </w:r>
      <w:r w:rsidR="00493B65">
        <w:lastRenderedPageBreak/>
        <w:t>Vorwort</w:t>
      </w:r>
    </w:p>
    <w:p w14:paraId="300E3283" w14:textId="77777777" w:rsidR="00493B65" w:rsidRDefault="00493B65" w:rsidP="00493B65">
      <w:r>
        <w:t>2022 – ich arbeite seit September 2021 daran, die Bücher für dieses Jahr zu überarbeiten. Das bedeutet, dass neue Bücher hinzukommen und bestehende Bücher aktualisiert werden. Und da mittlerweile in der Lesekammer mehr als 1.000 Bücher zum Download stehen, ist das eine Menge Arbeit. Deshalb habe ich so früh wie möglich damit angefangen.</w:t>
      </w:r>
    </w:p>
    <w:p w14:paraId="2BB49133" w14:textId="77777777" w:rsidR="00493B65" w:rsidRDefault="00493B65" w:rsidP="00493B65">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 Auch sprachlich wurden sie teilweise überarbeitet, wo möglich wurden sie auch erweitert.</w:t>
      </w:r>
    </w:p>
    <w:p w14:paraId="4933218D" w14:textId="77777777" w:rsidR="00493B65" w:rsidRDefault="00493B65" w:rsidP="00493B65">
      <w:r>
        <w:t>Euch allen wünsche ich Gottes reichen Segen und dass Ihr für Euch interessante Texte hier findet. Für Anregungen bin ich immer dankbar.</w:t>
      </w:r>
    </w:p>
    <w:p w14:paraId="499AF7C3" w14:textId="77777777" w:rsidR="00493B65" w:rsidRDefault="00493B65" w:rsidP="00493B65">
      <w:r>
        <w:t>Gruß &amp; Segen,</w:t>
      </w:r>
    </w:p>
    <w:p w14:paraId="591FD000" w14:textId="77777777" w:rsidR="007166CE" w:rsidRDefault="00493B65" w:rsidP="00493B65">
      <w:r>
        <w:t>Andreas</w:t>
      </w:r>
    </w:p>
    <w:p w14:paraId="347B79E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058966E" w14:textId="689AD65E" w:rsidR="00562235" w:rsidRDefault="00562235" w:rsidP="00562235">
      <w:pPr>
        <w:pStyle w:val="berschrift1"/>
      </w:pPr>
      <w:r w:rsidRPr="00562235">
        <w:t xml:space="preserve">Wie Christus den </w:t>
      </w:r>
      <w:proofErr w:type="spellStart"/>
      <w:r w:rsidRPr="00562235">
        <w:t>Lazarum</w:t>
      </w:r>
      <w:proofErr w:type="spellEnd"/>
      <w:r w:rsidRPr="00562235">
        <w:t xml:space="preserve"> vom Todt </w:t>
      </w:r>
      <w:proofErr w:type="spellStart"/>
      <w:r w:rsidRPr="00562235">
        <w:t>aufferweckt</w:t>
      </w:r>
      <w:proofErr w:type="spellEnd"/>
      <w:r w:rsidRPr="00562235">
        <w:t xml:space="preserve"> hat.</w:t>
      </w:r>
    </w:p>
    <w:p w14:paraId="618FB7C6" w14:textId="77777777" w:rsidR="00562235" w:rsidRDefault="00562235" w:rsidP="00562235">
      <w:pPr>
        <w:pStyle w:val="StandardWeb"/>
        <w:spacing w:before="0" w:beforeAutospacing="0" w:after="150" w:afterAutospacing="0"/>
      </w:pPr>
      <w:r>
        <w:rPr>
          <w:rStyle w:val="Hervorhebung"/>
        </w:rPr>
        <w:t xml:space="preserve">Inn Hertzog Ernst </w:t>
      </w:r>
      <w:proofErr w:type="spellStart"/>
      <w:r>
        <w:rPr>
          <w:rStyle w:val="Hervorhebung"/>
        </w:rPr>
        <w:t>thon</w:t>
      </w:r>
      <w:proofErr w:type="spellEnd"/>
    </w:p>
    <w:p w14:paraId="618A2183" w14:textId="77777777" w:rsidR="00562235" w:rsidRDefault="00562235" w:rsidP="00562235">
      <w:pPr>
        <w:pStyle w:val="StandardWeb"/>
        <w:spacing w:before="0" w:beforeAutospacing="0" w:after="150" w:afterAutospacing="0"/>
      </w:pPr>
      <w:r>
        <w:t xml:space="preserve">Christus </w:t>
      </w:r>
      <w:proofErr w:type="spellStart"/>
      <w:r>
        <w:t>rüffet</w:t>
      </w:r>
      <w:proofErr w:type="spellEnd"/>
      <w:r>
        <w:t xml:space="preserve"> mit lauter </w:t>
      </w:r>
      <w:proofErr w:type="spellStart"/>
      <w:r>
        <w:t>stimm</w:t>
      </w:r>
      <w:proofErr w:type="spellEnd"/>
      <w:r>
        <w:t xml:space="preserve"> (</w:t>
      </w:r>
      <w:proofErr w:type="spellStart"/>
      <w:r>
        <w:t>Johan.xi</w:t>
      </w:r>
      <w:proofErr w:type="spellEnd"/>
      <w:r>
        <w:t>.)</w:t>
      </w:r>
      <w:r>
        <w:br/>
        <w:t xml:space="preserve">Lazare </w:t>
      </w:r>
      <w:proofErr w:type="spellStart"/>
      <w:r>
        <w:t>kumb</w:t>
      </w:r>
      <w:proofErr w:type="spellEnd"/>
      <w:r>
        <w:t xml:space="preserve"> </w:t>
      </w:r>
      <w:proofErr w:type="spellStart"/>
      <w:r>
        <w:t>herauß</w:t>
      </w:r>
      <w:proofErr w:type="spellEnd"/>
      <w:r>
        <w:br/>
        <w:t xml:space="preserve">und der </w:t>
      </w:r>
      <w:proofErr w:type="spellStart"/>
      <w:r>
        <w:t>verstorbe</w:t>
      </w:r>
      <w:proofErr w:type="spellEnd"/>
      <w:r>
        <w:t xml:space="preserve"> kam </w:t>
      </w:r>
      <w:proofErr w:type="spellStart"/>
      <w:r>
        <w:t>herauß</w:t>
      </w:r>
      <w:proofErr w:type="spellEnd"/>
      <w:r>
        <w:br/>
        <w:t xml:space="preserve">gebunden mit </w:t>
      </w:r>
      <w:proofErr w:type="spellStart"/>
      <w:r>
        <w:t>grabtüchern</w:t>
      </w:r>
      <w:proofErr w:type="spellEnd"/>
      <w:r>
        <w:t xml:space="preserve"> an </w:t>
      </w:r>
      <w:proofErr w:type="spellStart"/>
      <w:r>
        <w:t>henden</w:t>
      </w:r>
      <w:proofErr w:type="spellEnd"/>
      <w:r>
        <w:t xml:space="preserve"> und </w:t>
      </w:r>
      <w:proofErr w:type="spellStart"/>
      <w:r>
        <w:t>füssen</w:t>
      </w:r>
      <w:proofErr w:type="spellEnd"/>
      <w:r>
        <w:t>.</w:t>
      </w:r>
    </w:p>
    <w:p w14:paraId="0B348D1D" w14:textId="77777777" w:rsidR="00562235" w:rsidRDefault="00562235" w:rsidP="00562235">
      <w:pPr>
        <w:pStyle w:val="StandardWeb"/>
        <w:spacing w:before="0" w:beforeAutospacing="0" w:after="150" w:afterAutospacing="0"/>
      </w:pPr>
      <w:r>
        <w:t xml:space="preserve">ACh </w:t>
      </w:r>
      <w:proofErr w:type="spellStart"/>
      <w:r>
        <w:t>Got</w:t>
      </w:r>
      <w:proofErr w:type="spellEnd"/>
      <w:r>
        <w:t xml:space="preserve"> </w:t>
      </w:r>
      <w:proofErr w:type="spellStart"/>
      <w:r>
        <w:t>verleyh</w:t>
      </w:r>
      <w:proofErr w:type="spellEnd"/>
      <w:r>
        <w:t xml:space="preserve"> mir dein </w:t>
      </w:r>
      <w:proofErr w:type="spellStart"/>
      <w:r>
        <w:t>genad</w:t>
      </w:r>
      <w:proofErr w:type="spellEnd"/>
      <w:r>
        <w:br/>
        <w:t xml:space="preserve">das ich dein </w:t>
      </w:r>
      <w:proofErr w:type="spellStart"/>
      <w:r>
        <w:t>grosse</w:t>
      </w:r>
      <w:proofErr w:type="spellEnd"/>
      <w:r>
        <w:t xml:space="preserve"> </w:t>
      </w:r>
      <w:proofErr w:type="spellStart"/>
      <w:r>
        <w:t>wunderthat</w:t>
      </w:r>
      <w:proofErr w:type="spellEnd"/>
      <w:r>
        <w:br/>
        <w:t xml:space="preserve">mit </w:t>
      </w:r>
      <w:proofErr w:type="spellStart"/>
      <w:r>
        <w:t>freuden</w:t>
      </w:r>
      <w:proofErr w:type="spellEnd"/>
      <w:r>
        <w:t xml:space="preserve"> </w:t>
      </w:r>
      <w:proofErr w:type="spellStart"/>
      <w:r>
        <w:t>mög</w:t>
      </w:r>
      <w:proofErr w:type="spellEnd"/>
      <w:r>
        <w:t xml:space="preserve"> </w:t>
      </w:r>
      <w:proofErr w:type="spellStart"/>
      <w:r>
        <w:t>verkünndenn</w:t>
      </w:r>
      <w:proofErr w:type="spellEnd"/>
      <w:r>
        <w:t>.</w:t>
      </w:r>
      <w:r>
        <w:br/>
        <w:t xml:space="preserve">Durch </w:t>
      </w:r>
      <w:proofErr w:type="spellStart"/>
      <w:r>
        <w:t>unnsern</w:t>
      </w:r>
      <w:proofErr w:type="spellEnd"/>
      <w:r>
        <w:t xml:space="preserve"> Herren </w:t>
      </w:r>
      <w:proofErr w:type="spellStart"/>
      <w:r>
        <w:t>Jhesum</w:t>
      </w:r>
      <w:proofErr w:type="spellEnd"/>
      <w:r>
        <w:t xml:space="preserve"> Christ</w:t>
      </w:r>
      <w:r>
        <w:br/>
        <w:t xml:space="preserve">als im Johane </w:t>
      </w:r>
      <w:proofErr w:type="spellStart"/>
      <w:r>
        <w:t>geschriben</w:t>
      </w:r>
      <w:proofErr w:type="spellEnd"/>
      <w:r>
        <w:t xml:space="preserve"> ist</w:t>
      </w:r>
      <w:r>
        <w:br/>
        <w:t xml:space="preserve">am </w:t>
      </w:r>
      <w:proofErr w:type="spellStart"/>
      <w:r>
        <w:t>ailfften</w:t>
      </w:r>
      <w:proofErr w:type="spellEnd"/>
      <w:r>
        <w:t xml:space="preserve"> wir das finden.</w:t>
      </w:r>
      <w:r>
        <w:br/>
        <w:t xml:space="preserve">Es </w:t>
      </w:r>
      <w:proofErr w:type="spellStart"/>
      <w:r>
        <w:t>leyt</w:t>
      </w:r>
      <w:proofErr w:type="spellEnd"/>
      <w:r>
        <w:t xml:space="preserve"> </w:t>
      </w:r>
      <w:proofErr w:type="spellStart"/>
      <w:r>
        <w:t>ain</w:t>
      </w:r>
      <w:proofErr w:type="spellEnd"/>
      <w:r>
        <w:t xml:space="preserve"> </w:t>
      </w:r>
      <w:proofErr w:type="spellStart"/>
      <w:r>
        <w:t>stat</w:t>
      </w:r>
      <w:proofErr w:type="spellEnd"/>
      <w:r>
        <w:t xml:space="preserve"> in Jude</w:t>
      </w:r>
      <w:r>
        <w:br/>
        <w:t>als ich das hab gelesen</w:t>
      </w:r>
      <w:r>
        <w:br/>
        <w:t>die selbig hieß Bethania</w:t>
      </w:r>
      <w:r>
        <w:br/>
        <w:t>ist Lazarus gewesen</w:t>
      </w:r>
      <w:r>
        <w:br/>
        <w:t xml:space="preserve">der </w:t>
      </w:r>
      <w:proofErr w:type="spellStart"/>
      <w:r>
        <w:t>selb</w:t>
      </w:r>
      <w:proofErr w:type="spellEnd"/>
      <w:r>
        <w:t xml:space="preserve"> ein junger Christi was</w:t>
      </w:r>
      <w:r>
        <w:br/>
        <w:t xml:space="preserve">wie es </w:t>
      </w:r>
      <w:proofErr w:type="spellStart"/>
      <w:r>
        <w:t>jhm</w:t>
      </w:r>
      <w:proofErr w:type="spellEnd"/>
      <w:r>
        <w:t xml:space="preserve"> aber </w:t>
      </w:r>
      <w:proofErr w:type="spellStart"/>
      <w:r>
        <w:t>weyter</w:t>
      </w:r>
      <w:proofErr w:type="spellEnd"/>
      <w:r>
        <w:t xml:space="preserve"> </w:t>
      </w:r>
      <w:proofErr w:type="spellStart"/>
      <w:r>
        <w:t>gieng</w:t>
      </w:r>
      <w:proofErr w:type="spellEnd"/>
      <w:r>
        <w:br/>
        <w:t xml:space="preserve">nun höret mich </w:t>
      </w:r>
      <w:proofErr w:type="spellStart"/>
      <w:r>
        <w:t>fürbaß</w:t>
      </w:r>
      <w:proofErr w:type="spellEnd"/>
      <w:r>
        <w:t>.</w:t>
      </w:r>
    </w:p>
    <w:p w14:paraId="7A1641F0" w14:textId="77777777" w:rsidR="00562235" w:rsidRDefault="00562235" w:rsidP="00562235">
      <w:pPr>
        <w:pStyle w:val="StandardWeb"/>
        <w:spacing w:before="0" w:beforeAutospacing="0" w:after="150" w:afterAutospacing="0"/>
      </w:pPr>
      <w:r>
        <w:t xml:space="preserve">Er ward auch </w:t>
      </w:r>
      <w:proofErr w:type="spellStart"/>
      <w:r>
        <w:t>krannck</w:t>
      </w:r>
      <w:proofErr w:type="spellEnd"/>
      <w:r>
        <w:t xml:space="preserve"> </w:t>
      </w:r>
      <w:proofErr w:type="spellStart"/>
      <w:r>
        <w:t>biß</w:t>
      </w:r>
      <w:proofErr w:type="spellEnd"/>
      <w:r>
        <w:t xml:space="preserve"> </w:t>
      </w:r>
      <w:proofErr w:type="spellStart"/>
      <w:r>
        <w:t>auff</w:t>
      </w:r>
      <w:proofErr w:type="spellEnd"/>
      <w:r>
        <w:t xml:space="preserve"> den </w:t>
      </w:r>
      <w:proofErr w:type="spellStart"/>
      <w:r>
        <w:t>todt</w:t>
      </w:r>
      <w:proofErr w:type="spellEnd"/>
      <w:r>
        <w:br/>
        <w:t xml:space="preserve">als er was in der </w:t>
      </w:r>
      <w:proofErr w:type="spellStart"/>
      <w:r>
        <w:t>gröstenn</w:t>
      </w:r>
      <w:proofErr w:type="spellEnd"/>
      <w:r>
        <w:t xml:space="preserve"> not</w:t>
      </w:r>
      <w:r>
        <w:br/>
        <w:t xml:space="preserve">gar bald </w:t>
      </w:r>
      <w:proofErr w:type="spellStart"/>
      <w:r>
        <w:t>thet</w:t>
      </w:r>
      <w:proofErr w:type="spellEnd"/>
      <w:r>
        <w:t xml:space="preserve"> er da senden.</w:t>
      </w:r>
      <w:r>
        <w:br/>
      </w:r>
      <w:proofErr w:type="spellStart"/>
      <w:r>
        <w:t>Biß</w:t>
      </w:r>
      <w:proofErr w:type="spellEnd"/>
      <w:r>
        <w:t xml:space="preserve"> in die </w:t>
      </w:r>
      <w:proofErr w:type="spellStart"/>
      <w:r>
        <w:t>stat</w:t>
      </w:r>
      <w:proofErr w:type="spellEnd"/>
      <w:r>
        <w:t xml:space="preserve"> Jerusalem</w:t>
      </w:r>
      <w:r>
        <w:br/>
        <w:t xml:space="preserve">zum Herren das er zu </w:t>
      </w:r>
      <w:proofErr w:type="spellStart"/>
      <w:r>
        <w:t>jm</w:t>
      </w:r>
      <w:proofErr w:type="spellEnd"/>
      <w:r>
        <w:t xml:space="preserve"> </w:t>
      </w:r>
      <w:proofErr w:type="spellStart"/>
      <w:r>
        <w:t>kem</w:t>
      </w:r>
      <w:proofErr w:type="spellEnd"/>
      <w:r>
        <w:br/>
        <w:t xml:space="preserve">sein </w:t>
      </w:r>
      <w:proofErr w:type="spellStart"/>
      <w:r>
        <w:t>lebenn</w:t>
      </w:r>
      <w:proofErr w:type="spellEnd"/>
      <w:r>
        <w:t xml:space="preserve"> </w:t>
      </w:r>
      <w:proofErr w:type="spellStart"/>
      <w:r>
        <w:t>wolt</w:t>
      </w:r>
      <w:proofErr w:type="spellEnd"/>
      <w:r>
        <w:t xml:space="preserve"> er enden.</w:t>
      </w:r>
      <w:r>
        <w:br/>
        <w:t xml:space="preserve">Jesus </w:t>
      </w:r>
      <w:proofErr w:type="spellStart"/>
      <w:r>
        <w:t>verzoch</w:t>
      </w:r>
      <w:proofErr w:type="spellEnd"/>
      <w:r>
        <w:t xml:space="preserve"> die selben </w:t>
      </w:r>
      <w:proofErr w:type="spellStart"/>
      <w:r>
        <w:t>fart</w:t>
      </w:r>
      <w:proofErr w:type="spellEnd"/>
      <w:r>
        <w:br/>
        <w:t xml:space="preserve">von wegen der </w:t>
      </w:r>
      <w:proofErr w:type="spellStart"/>
      <w:r>
        <w:t>umbstennder</w:t>
      </w:r>
      <w:proofErr w:type="spellEnd"/>
      <w:r>
        <w:br/>
      </w:r>
      <w:proofErr w:type="spellStart"/>
      <w:r>
        <w:t>vil</w:t>
      </w:r>
      <w:proofErr w:type="spellEnd"/>
      <w:r>
        <w:t xml:space="preserve"> </w:t>
      </w:r>
      <w:proofErr w:type="spellStart"/>
      <w:r>
        <w:t>volcks</w:t>
      </w:r>
      <w:proofErr w:type="spellEnd"/>
      <w:r>
        <w:t xml:space="preserve"> da zu ihm kommen war</w:t>
      </w:r>
      <w:r>
        <w:br/>
      </w:r>
      <w:proofErr w:type="spellStart"/>
      <w:r>
        <w:t>auß</w:t>
      </w:r>
      <w:proofErr w:type="spellEnd"/>
      <w:r>
        <w:t xml:space="preserve"> allen stet und </w:t>
      </w:r>
      <w:proofErr w:type="spellStart"/>
      <w:r>
        <w:t>lender</w:t>
      </w:r>
      <w:proofErr w:type="spellEnd"/>
      <w:r>
        <w:br/>
        <w:t xml:space="preserve">als </w:t>
      </w:r>
      <w:proofErr w:type="spellStart"/>
      <w:r>
        <w:t>unns</w:t>
      </w:r>
      <w:proofErr w:type="spellEnd"/>
      <w:r>
        <w:t xml:space="preserve"> die </w:t>
      </w:r>
      <w:proofErr w:type="spellStart"/>
      <w:r>
        <w:t>schrifft</w:t>
      </w:r>
      <w:proofErr w:type="spellEnd"/>
      <w:r>
        <w:t xml:space="preserve"> das meldet klar</w:t>
      </w:r>
      <w:r>
        <w:br/>
        <w:t xml:space="preserve">das </w:t>
      </w:r>
      <w:proofErr w:type="spellStart"/>
      <w:r>
        <w:t>Gotes</w:t>
      </w:r>
      <w:proofErr w:type="spellEnd"/>
      <w:r>
        <w:t xml:space="preserve"> </w:t>
      </w:r>
      <w:proofErr w:type="spellStart"/>
      <w:r>
        <w:t>krafft</w:t>
      </w:r>
      <w:proofErr w:type="spellEnd"/>
      <w:r>
        <w:t xml:space="preserve"> und </w:t>
      </w:r>
      <w:proofErr w:type="spellStart"/>
      <w:r>
        <w:t>herrlichkait</w:t>
      </w:r>
      <w:proofErr w:type="spellEnd"/>
      <w:r>
        <w:br/>
      </w:r>
      <w:proofErr w:type="spellStart"/>
      <w:r>
        <w:t>solt</w:t>
      </w:r>
      <w:proofErr w:type="spellEnd"/>
      <w:r>
        <w:t xml:space="preserve"> </w:t>
      </w:r>
      <w:proofErr w:type="spellStart"/>
      <w:r>
        <w:t>werdenn</w:t>
      </w:r>
      <w:proofErr w:type="spellEnd"/>
      <w:r>
        <w:t xml:space="preserve"> offenbar.</w:t>
      </w:r>
    </w:p>
    <w:p w14:paraId="42EC7B10" w14:textId="77777777" w:rsidR="00562235" w:rsidRDefault="00562235" w:rsidP="00562235">
      <w:pPr>
        <w:pStyle w:val="StandardWeb"/>
        <w:spacing w:before="0" w:beforeAutospacing="0" w:after="150" w:afterAutospacing="0"/>
      </w:pPr>
      <w:r>
        <w:t xml:space="preserve">Als nun der </w:t>
      </w:r>
      <w:proofErr w:type="spellStart"/>
      <w:r>
        <w:t>annder</w:t>
      </w:r>
      <w:proofErr w:type="spellEnd"/>
      <w:r>
        <w:t xml:space="preserve"> tag </w:t>
      </w:r>
      <w:proofErr w:type="spellStart"/>
      <w:r>
        <w:t>verschin</w:t>
      </w:r>
      <w:proofErr w:type="spellEnd"/>
      <w:r>
        <w:br/>
        <w:t xml:space="preserve">da </w:t>
      </w:r>
      <w:proofErr w:type="spellStart"/>
      <w:r>
        <w:t>wolt</w:t>
      </w:r>
      <w:proofErr w:type="spellEnd"/>
      <w:r>
        <w:t xml:space="preserve"> er </w:t>
      </w:r>
      <w:proofErr w:type="spellStart"/>
      <w:r>
        <w:t>ziehenn</w:t>
      </w:r>
      <w:proofErr w:type="spellEnd"/>
      <w:r>
        <w:t xml:space="preserve"> auch dahin</w:t>
      </w:r>
      <w:r>
        <w:br/>
      </w:r>
      <w:proofErr w:type="spellStart"/>
      <w:r>
        <w:t>het</w:t>
      </w:r>
      <w:proofErr w:type="spellEnd"/>
      <w:r>
        <w:t xml:space="preserve"> er </w:t>
      </w:r>
      <w:proofErr w:type="spellStart"/>
      <w:r>
        <w:t>jm</w:t>
      </w:r>
      <w:proofErr w:type="spellEnd"/>
      <w:r>
        <w:t xml:space="preserve"> </w:t>
      </w:r>
      <w:proofErr w:type="spellStart"/>
      <w:r>
        <w:t>fürgenommen</w:t>
      </w:r>
      <w:proofErr w:type="spellEnd"/>
      <w:r>
        <w:br/>
        <w:t xml:space="preserve">Das </w:t>
      </w:r>
      <w:proofErr w:type="spellStart"/>
      <w:r>
        <w:t>volck</w:t>
      </w:r>
      <w:proofErr w:type="spellEnd"/>
      <w:r>
        <w:t xml:space="preserve"> da zu dem Herren sprach</w:t>
      </w:r>
      <w:r>
        <w:br/>
        <w:t xml:space="preserve">bist du nicht vor in </w:t>
      </w:r>
      <w:proofErr w:type="spellStart"/>
      <w:r>
        <w:t>ungemach</w:t>
      </w:r>
      <w:proofErr w:type="spellEnd"/>
      <w:r>
        <w:br/>
        <w:t xml:space="preserve">mit </w:t>
      </w:r>
      <w:proofErr w:type="spellStart"/>
      <w:r>
        <w:t>disem</w:t>
      </w:r>
      <w:proofErr w:type="spellEnd"/>
      <w:r>
        <w:t xml:space="preserve"> Juden kommen.</w:t>
      </w:r>
      <w:r>
        <w:br/>
        <w:t xml:space="preserve">Jesus </w:t>
      </w:r>
      <w:proofErr w:type="spellStart"/>
      <w:r>
        <w:t>jm</w:t>
      </w:r>
      <w:proofErr w:type="spellEnd"/>
      <w:r>
        <w:t xml:space="preserve"> die </w:t>
      </w:r>
      <w:proofErr w:type="spellStart"/>
      <w:r>
        <w:t>antwort</w:t>
      </w:r>
      <w:proofErr w:type="spellEnd"/>
      <w:r>
        <w:t xml:space="preserve"> gab</w:t>
      </w:r>
      <w:r>
        <w:br/>
      </w:r>
      <w:proofErr w:type="spellStart"/>
      <w:r>
        <w:t>red</w:t>
      </w:r>
      <w:proofErr w:type="spellEnd"/>
      <w:r>
        <w:t xml:space="preserve"> von dem </w:t>
      </w:r>
      <w:proofErr w:type="spellStart"/>
      <w:r>
        <w:t>rechtenn</w:t>
      </w:r>
      <w:proofErr w:type="spellEnd"/>
      <w:r>
        <w:t xml:space="preserve"> </w:t>
      </w:r>
      <w:proofErr w:type="spellStart"/>
      <w:r>
        <w:t>grunnde</w:t>
      </w:r>
      <w:proofErr w:type="spellEnd"/>
      <w:r>
        <w:br/>
      </w:r>
      <w:proofErr w:type="spellStart"/>
      <w:r>
        <w:t>warlich</w:t>
      </w:r>
      <w:proofErr w:type="spellEnd"/>
      <w:r>
        <w:t xml:space="preserve"> erschrick ich nicht </w:t>
      </w:r>
      <w:proofErr w:type="spellStart"/>
      <w:r>
        <w:t>darab</w:t>
      </w:r>
      <w:proofErr w:type="spellEnd"/>
      <w:r>
        <w:br/>
        <w:t xml:space="preserve">es </w:t>
      </w:r>
      <w:proofErr w:type="spellStart"/>
      <w:r>
        <w:t>seind</w:t>
      </w:r>
      <w:proofErr w:type="spellEnd"/>
      <w:r>
        <w:t xml:space="preserve"> im tag </w:t>
      </w:r>
      <w:proofErr w:type="spellStart"/>
      <w:r>
        <w:t>zwölff</w:t>
      </w:r>
      <w:proofErr w:type="spellEnd"/>
      <w:r>
        <w:t xml:space="preserve"> </w:t>
      </w:r>
      <w:proofErr w:type="spellStart"/>
      <w:r>
        <w:t>stunnde</w:t>
      </w:r>
      <w:proofErr w:type="spellEnd"/>
      <w:r>
        <w:br/>
        <w:t xml:space="preserve">welcher dann darinnen </w:t>
      </w:r>
      <w:proofErr w:type="spellStart"/>
      <w:r>
        <w:t>wandlen</w:t>
      </w:r>
      <w:proofErr w:type="spellEnd"/>
      <w:r>
        <w:t xml:space="preserve"> </w:t>
      </w:r>
      <w:proofErr w:type="spellStart"/>
      <w:r>
        <w:t>wirdt</w:t>
      </w:r>
      <w:proofErr w:type="spellEnd"/>
      <w:r>
        <w:br/>
        <w:t xml:space="preserve">der hat das </w:t>
      </w:r>
      <w:proofErr w:type="spellStart"/>
      <w:r>
        <w:t>liecht</w:t>
      </w:r>
      <w:proofErr w:type="spellEnd"/>
      <w:r>
        <w:t xml:space="preserve"> der </w:t>
      </w:r>
      <w:proofErr w:type="spellStart"/>
      <w:r>
        <w:t>ganntzen</w:t>
      </w:r>
      <w:proofErr w:type="spellEnd"/>
      <w:r>
        <w:t xml:space="preserve"> </w:t>
      </w:r>
      <w:proofErr w:type="spellStart"/>
      <w:r>
        <w:t>welt</w:t>
      </w:r>
      <w:proofErr w:type="spellEnd"/>
      <w:r>
        <w:br/>
        <w:t>das er sich nicht verirrt</w:t>
      </w:r>
    </w:p>
    <w:p w14:paraId="0539FDCA" w14:textId="77777777" w:rsidR="00562235" w:rsidRDefault="00562235" w:rsidP="00562235">
      <w:pPr>
        <w:pStyle w:val="StandardWeb"/>
        <w:spacing w:before="0" w:beforeAutospacing="0" w:after="150" w:afterAutospacing="0"/>
      </w:pPr>
      <w:r>
        <w:t xml:space="preserve">Das </w:t>
      </w:r>
      <w:proofErr w:type="spellStart"/>
      <w:r>
        <w:t>urtayl</w:t>
      </w:r>
      <w:proofErr w:type="spellEnd"/>
      <w:r>
        <w:t xml:space="preserve"> Gottes Kainer </w:t>
      </w:r>
      <w:proofErr w:type="spellStart"/>
      <w:r>
        <w:t>erkanndt</w:t>
      </w:r>
      <w:proofErr w:type="spellEnd"/>
      <w:r>
        <w:br/>
        <w:t xml:space="preserve">es was </w:t>
      </w:r>
      <w:proofErr w:type="spellStart"/>
      <w:r>
        <w:t>jr</w:t>
      </w:r>
      <w:proofErr w:type="spellEnd"/>
      <w:r>
        <w:t xml:space="preserve"> </w:t>
      </w:r>
      <w:proofErr w:type="spellStart"/>
      <w:r>
        <w:t>grosser</w:t>
      </w:r>
      <w:proofErr w:type="spellEnd"/>
      <w:r>
        <w:t xml:space="preserve"> </w:t>
      </w:r>
      <w:proofErr w:type="spellStart"/>
      <w:r>
        <w:t>unverstand</w:t>
      </w:r>
      <w:proofErr w:type="spellEnd"/>
      <w:r>
        <w:br/>
        <w:t xml:space="preserve">das </w:t>
      </w:r>
      <w:proofErr w:type="spellStart"/>
      <w:r>
        <w:t>sy</w:t>
      </w:r>
      <w:proofErr w:type="spellEnd"/>
      <w:r>
        <w:t xml:space="preserve"> in </w:t>
      </w:r>
      <w:proofErr w:type="spellStart"/>
      <w:r>
        <w:t>wolten</w:t>
      </w:r>
      <w:proofErr w:type="spellEnd"/>
      <w:r>
        <w:t xml:space="preserve"> straffen.</w:t>
      </w:r>
      <w:r>
        <w:br/>
        <w:t xml:space="preserve">Als er </w:t>
      </w:r>
      <w:proofErr w:type="spellStart"/>
      <w:r>
        <w:t>jn</w:t>
      </w:r>
      <w:proofErr w:type="spellEnd"/>
      <w:r>
        <w:t xml:space="preserve"> die </w:t>
      </w:r>
      <w:proofErr w:type="spellStart"/>
      <w:r>
        <w:t>meynung</w:t>
      </w:r>
      <w:proofErr w:type="spellEnd"/>
      <w:r>
        <w:t xml:space="preserve"> bricht</w:t>
      </w:r>
      <w:r>
        <w:br/>
        <w:t xml:space="preserve">noch </w:t>
      </w:r>
      <w:proofErr w:type="spellStart"/>
      <w:r>
        <w:t>weyter</w:t>
      </w:r>
      <w:proofErr w:type="spellEnd"/>
      <w:r>
        <w:t xml:space="preserve"> er zu </w:t>
      </w:r>
      <w:proofErr w:type="spellStart"/>
      <w:r>
        <w:t>jnen</w:t>
      </w:r>
      <w:proofErr w:type="spellEnd"/>
      <w:r>
        <w:t xml:space="preserve"> spricht</w:t>
      </w:r>
      <w:r>
        <w:br/>
        <w:t xml:space="preserve">und sagt er ist </w:t>
      </w:r>
      <w:proofErr w:type="spellStart"/>
      <w:r>
        <w:t>entschlaffen</w:t>
      </w:r>
      <w:proofErr w:type="spellEnd"/>
      <w:r>
        <w:t>.</w:t>
      </w:r>
      <w:r>
        <w:br/>
      </w:r>
      <w:proofErr w:type="spellStart"/>
      <w:r>
        <w:t>Darumb</w:t>
      </w:r>
      <w:proofErr w:type="spellEnd"/>
      <w:r>
        <w:t xml:space="preserve"> ich zu </w:t>
      </w:r>
      <w:proofErr w:type="spellStart"/>
      <w:r>
        <w:t>jm</w:t>
      </w:r>
      <w:proofErr w:type="spellEnd"/>
      <w:r>
        <w:t xml:space="preserve"> kommen </w:t>
      </w:r>
      <w:proofErr w:type="spellStart"/>
      <w:r>
        <w:t>wil</w:t>
      </w:r>
      <w:proofErr w:type="spellEnd"/>
      <w:r>
        <w:br/>
        <w:t xml:space="preserve">und will </w:t>
      </w:r>
      <w:proofErr w:type="spellStart"/>
      <w:r>
        <w:t>jn</w:t>
      </w:r>
      <w:proofErr w:type="spellEnd"/>
      <w:r>
        <w:t xml:space="preserve"> </w:t>
      </w:r>
      <w:proofErr w:type="spellStart"/>
      <w:r>
        <w:t>aufferwecken</w:t>
      </w:r>
      <w:proofErr w:type="spellEnd"/>
      <w:r>
        <w:br/>
        <w:t xml:space="preserve">damit ich </w:t>
      </w:r>
      <w:proofErr w:type="spellStart"/>
      <w:r>
        <w:t>Gotes</w:t>
      </w:r>
      <w:proofErr w:type="spellEnd"/>
      <w:r>
        <w:t xml:space="preserve"> </w:t>
      </w:r>
      <w:proofErr w:type="spellStart"/>
      <w:r>
        <w:t>werck</w:t>
      </w:r>
      <w:proofErr w:type="spellEnd"/>
      <w:r>
        <w:t xml:space="preserve"> erfüll</w:t>
      </w:r>
      <w:r>
        <w:br/>
        <w:t xml:space="preserve">mein </w:t>
      </w:r>
      <w:proofErr w:type="spellStart"/>
      <w:r>
        <w:t>hand</w:t>
      </w:r>
      <w:proofErr w:type="spellEnd"/>
      <w:r>
        <w:t xml:space="preserve"> will ich </w:t>
      </w:r>
      <w:proofErr w:type="spellStart"/>
      <w:r>
        <w:t>außstrecken</w:t>
      </w:r>
      <w:proofErr w:type="spellEnd"/>
      <w:r>
        <w:br/>
        <w:t xml:space="preserve">ein </w:t>
      </w:r>
      <w:proofErr w:type="spellStart"/>
      <w:r>
        <w:t>grosse</w:t>
      </w:r>
      <w:proofErr w:type="spellEnd"/>
      <w:r>
        <w:t xml:space="preserve"> meng mit </w:t>
      </w:r>
      <w:proofErr w:type="spellStart"/>
      <w:r>
        <w:t>jhm</w:t>
      </w:r>
      <w:proofErr w:type="spellEnd"/>
      <w:r>
        <w:t xml:space="preserve"> </w:t>
      </w:r>
      <w:proofErr w:type="spellStart"/>
      <w:r>
        <w:t>gadt</w:t>
      </w:r>
      <w:proofErr w:type="spellEnd"/>
      <w:r>
        <w:br/>
        <w:t xml:space="preserve">die </w:t>
      </w:r>
      <w:proofErr w:type="spellStart"/>
      <w:r>
        <w:t>wort</w:t>
      </w:r>
      <w:proofErr w:type="spellEnd"/>
      <w:r>
        <w:t xml:space="preserve"> so er mit </w:t>
      </w:r>
      <w:proofErr w:type="spellStart"/>
      <w:r>
        <w:t>jnen</w:t>
      </w:r>
      <w:proofErr w:type="spellEnd"/>
      <w:r>
        <w:t xml:space="preserve"> </w:t>
      </w:r>
      <w:proofErr w:type="spellStart"/>
      <w:r>
        <w:t>redt</w:t>
      </w:r>
      <w:proofErr w:type="spellEnd"/>
      <w:r>
        <w:br/>
      </w:r>
      <w:proofErr w:type="spellStart"/>
      <w:r>
        <w:t>jr</w:t>
      </w:r>
      <w:proofErr w:type="spellEnd"/>
      <w:r>
        <w:t xml:space="preserve"> </w:t>
      </w:r>
      <w:proofErr w:type="spellStart"/>
      <w:r>
        <w:t>kain</w:t>
      </w:r>
      <w:proofErr w:type="spellEnd"/>
      <w:r>
        <w:t xml:space="preserve"> der </w:t>
      </w:r>
      <w:proofErr w:type="spellStart"/>
      <w:r>
        <w:t>verstat</w:t>
      </w:r>
      <w:proofErr w:type="spellEnd"/>
      <w:r>
        <w:t>.</w:t>
      </w:r>
    </w:p>
    <w:p w14:paraId="1CC9F438" w14:textId="77777777" w:rsidR="00562235" w:rsidRDefault="00562235" w:rsidP="00562235">
      <w:pPr>
        <w:pStyle w:val="StandardWeb"/>
        <w:spacing w:before="0" w:beforeAutospacing="0" w:after="150" w:afterAutospacing="0"/>
      </w:pPr>
      <w:r>
        <w:t xml:space="preserve">Als </w:t>
      </w:r>
      <w:proofErr w:type="spellStart"/>
      <w:r>
        <w:t>sy</w:t>
      </w:r>
      <w:proofErr w:type="spellEnd"/>
      <w:r>
        <w:t xml:space="preserve"> vom Herren hörten das</w:t>
      </w:r>
      <w:r>
        <w:br/>
        <w:t xml:space="preserve">das Lazarus </w:t>
      </w:r>
      <w:proofErr w:type="spellStart"/>
      <w:r>
        <w:t>entschlaffenn</w:t>
      </w:r>
      <w:proofErr w:type="spellEnd"/>
      <w:r>
        <w:t xml:space="preserve"> was</w:t>
      </w:r>
      <w:r>
        <w:br/>
        <w:t xml:space="preserve">da </w:t>
      </w:r>
      <w:proofErr w:type="spellStart"/>
      <w:r>
        <w:t>sprachenn</w:t>
      </w:r>
      <w:proofErr w:type="spellEnd"/>
      <w:r>
        <w:t xml:space="preserve"> </w:t>
      </w:r>
      <w:proofErr w:type="spellStart"/>
      <w:r>
        <w:t>sy</w:t>
      </w:r>
      <w:proofErr w:type="spellEnd"/>
      <w:r>
        <w:t xml:space="preserve"> mit </w:t>
      </w:r>
      <w:proofErr w:type="spellStart"/>
      <w:r>
        <w:t>freudenn</w:t>
      </w:r>
      <w:proofErr w:type="spellEnd"/>
      <w:r>
        <w:t>.</w:t>
      </w:r>
      <w:r>
        <w:br/>
        <w:t xml:space="preserve">Sein </w:t>
      </w:r>
      <w:proofErr w:type="spellStart"/>
      <w:r>
        <w:t>sach</w:t>
      </w:r>
      <w:proofErr w:type="spellEnd"/>
      <w:r>
        <w:t xml:space="preserve"> noch besser </w:t>
      </w:r>
      <w:proofErr w:type="spellStart"/>
      <w:r>
        <w:t>werdenn</w:t>
      </w:r>
      <w:proofErr w:type="spellEnd"/>
      <w:r>
        <w:t xml:space="preserve"> möcht</w:t>
      </w:r>
      <w:r>
        <w:br/>
        <w:t xml:space="preserve">Jesus sagt </w:t>
      </w:r>
      <w:proofErr w:type="spellStart"/>
      <w:r>
        <w:t>jhn</w:t>
      </w:r>
      <w:proofErr w:type="spellEnd"/>
      <w:r>
        <w:t xml:space="preserve"> die </w:t>
      </w:r>
      <w:proofErr w:type="spellStart"/>
      <w:r>
        <w:t>meynung</w:t>
      </w:r>
      <w:proofErr w:type="spellEnd"/>
      <w:r>
        <w:t xml:space="preserve"> recht</w:t>
      </w:r>
      <w:r>
        <w:br/>
        <w:t xml:space="preserve">und sprach er ist </w:t>
      </w:r>
      <w:proofErr w:type="spellStart"/>
      <w:r>
        <w:t>verscheyden</w:t>
      </w:r>
      <w:proofErr w:type="spellEnd"/>
      <w:r>
        <w:t>.</w:t>
      </w:r>
      <w:r>
        <w:br/>
        <w:t xml:space="preserve">Das bin ich gar von </w:t>
      </w:r>
      <w:proofErr w:type="spellStart"/>
      <w:r>
        <w:t>hertzen</w:t>
      </w:r>
      <w:proofErr w:type="spellEnd"/>
      <w:r>
        <w:t xml:space="preserve"> </w:t>
      </w:r>
      <w:proofErr w:type="spellStart"/>
      <w:r>
        <w:t>fro</w:t>
      </w:r>
      <w:proofErr w:type="spellEnd"/>
      <w:r>
        <w:br/>
        <w:t>das ich nicht was zu gegen</w:t>
      </w:r>
      <w:r>
        <w:br/>
      </w:r>
      <w:proofErr w:type="spellStart"/>
      <w:r>
        <w:t>darumb</w:t>
      </w:r>
      <w:proofErr w:type="spellEnd"/>
      <w:r>
        <w:t xml:space="preserve"> ich des so </w:t>
      </w:r>
      <w:proofErr w:type="spellStart"/>
      <w:r>
        <w:t>lanng</w:t>
      </w:r>
      <w:proofErr w:type="spellEnd"/>
      <w:r>
        <w:t xml:space="preserve"> </w:t>
      </w:r>
      <w:proofErr w:type="spellStart"/>
      <w:r>
        <w:t>verzoch</w:t>
      </w:r>
      <w:proofErr w:type="spellEnd"/>
      <w:r>
        <w:br/>
      </w:r>
      <w:proofErr w:type="spellStart"/>
      <w:r>
        <w:t>allain</w:t>
      </w:r>
      <w:proofErr w:type="spellEnd"/>
      <w:r>
        <w:t xml:space="preserve"> von </w:t>
      </w:r>
      <w:proofErr w:type="spellStart"/>
      <w:r>
        <w:t>jrent</w:t>
      </w:r>
      <w:proofErr w:type="spellEnd"/>
      <w:r>
        <w:t xml:space="preserve"> wegen</w:t>
      </w:r>
      <w:r>
        <w:br/>
        <w:t xml:space="preserve">wie </w:t>
      </w:r>
      <w:proofErr w:type="spellStart"/>
      <w:r>
        <w:t>jhr</w:t>
      </w:r>
      <w:proofErr w:type="spellEnd"/>
      <w:r>
        <w:t xml:space="preserve"> vor habt von mir gehört</w:t>
      </w:r>
      <w:r>
        <w:br/>
        <w:t xml:space="preserve">das Gottes </w:t>
      </w:r>
      <w:proofErr w:type="spellStart"/>
      <w:r>
        <w:t>krafft</w:t>
      </w:r>
      <w:proofErr w:type="spellEnd"/>
      <w:r>
        <w:t xml:space="preserve"> und </w:t>
      </w:r>
      <w:proofErr w:type="spellStart"/>
      <w:r>
        <w:t>herrlichkait</w:t>
      </w:r>
      <w:proofErr w:type="spellEnd"/>
      <w:r>
        <w:br/>
        <w:t xml:space="preserve">dadurch </w:t>
      </w:r>
      <w:proofErr w:type="spellStart"/>
      <w:r>
        <w:t>geprysen</w:t>
      </w:r>
      <w:proofErr w:type="spellEnd"/>
      <w:r>
        <w:t xml:space="preserve"> </w:t>
      </w:r>
      <w:proofErr w:type="spellStart"/>
      <w:r>
        <w:t>werd</w:t>
      </w:r>
      <w:proofErr w:type="spellEnd"/>
      <w:r>
        <w:t>.</w:t>
      </w:r>
    </w:p>
    <w:p w14:paraId="0AAAC6EA" w14:textId="77777777" w:rsidR="00562235" w:rsidRDefault="00562235" w:rsidP="00562235">
      <w:pPr>
        <w:pStyle w:val="StandardWeb"/>
        <w:spacing w:before="0" w:beforeAutospacing="0" w:after="150" w:afterAutospacing="0"/>
      </w:pPr>
      <w:r>
        <w:t>Als er nah zu dem flecken kam</w:t>
      </w:r>
      <w:r>
        <w:br/>
        <w:t xml:space="preserve">und Martha </w:t>
      </w:r>
      <w:proofErr w:type="spellStart"/>
      <w:r>
        <w:t>dise</w:t>
      </w:r>
      <w:proofErr w:type="spellEnd"/>
      <w:r>
        <w:t xml:space="preserve"> ding </w:t>
      </w:r>
      <w:proofErr w:type="spellStart"/>
      <w:r>
        <w:t>vernam</w:t>
      </w:r>
      <w:proofErr w:type="spellEnd"/>
      <w:r>
        <w:br/>
        <w:t xml:space="preserve">da </w:t>
      </w:r>
      <w:proofErr w:type="spellStart"/>
      <w:r>
        <w:t>lieff</w:t>
      </w:r>
      <w:proofErr w:type="spellEnd"/>
      <w:r>
        <w:t xml:space="preserve"> </w:t>
      </w:r>
      <w:proofErr w:type="spellStart"/>
      <w:r>
        <w:t>sy</w:t>
      </w:r>
      <w:proofErr w:type="spellEnd"/>
      <w:r>
        <w:t xml:space="preserve"> </w:t>
      </w:r>
      <w:proofErr w:type="spellStart"/>
      <w:r>
        <w:t>jm</w:t>
      </w:r>
      <w:proofErr w:type="spellEnd"/>
      <w:r>
        <w:t xml:space="preserve"> entgegen.</w:t>
      </w:r>
      <w:r>
        <w:br/>
        <w:t xml:space="preserve">Die Maria </w:t>
      </w:r>
      <w:proofErr w:type="spellStart"/>
      <w:r>
        <w:t>dahaimen</w:t>
      </w:r>
      <w:proofErr w:type="spellEnd"/>
      <w:r>
        <w:t xml:space="preserve"> saß</w:t>
      </w:r>
      <w:r>
        <w:br/>
        <w:t xml:space="preserve">und auch in </w:t>
      </w:r>
      <w:proofErr w:type="spellStart"/>
      <w:r>
        <w:t>grossem</w:t>
      </w:r>
      <w:proofErr w:type="spellEnd"/>
      <w:r>
        <w:t xml:space="preserve"> </w:t>
      </w:r>
      <w:proofErr w:type="spellStart"/>
      <w:r>
        <w:t>jammer</w:t>
      </w:r>
      <w:proofErr w:type="spellEnd"/>
      <w:r>
        <w:t xml:space="preserve"> </w:t>
      </w:r>
      <w:proofErr w:type="spellStart"/>
      <w:r>
        <w:t>wz</w:t>
      </w:r>
      <w:proofErr w:type="spellEnd"/>
      <w:r>
        <w:br/>
        <w:t xml:space="preserve">von </w:t>
      </w:r>
      <w:proofErr w:type="spellStart"/>
      <w:r>
        <w:t>jres</w:t>
      </w:r>
      <w:proofErr w:type="spellEnd"/>
      <w:r>
        <w:t xml:space="preserve"> Bruders wegen</w:t>
      </w:r>
      <w:r>
        <w:br/>
        <w:t xml:space="preserve">Die Martha </w:t>
      </w:r>
      <w:proofErr w:type="spellStart"/>
      <w:r>
        <w:t>wz</w:t>
      </w:r>
      <w:proofErr w:type="spellEnd"/>
      <w:r>
        <w:t xml:space="preserve"> in </w:t>
      </w:r>
      <w:proofErr w:type="spellStart"/>
      <w:r>
        <w:t>kümernuß</w:t>
      </w:r>
      <w:proofErr w:type="spellEnd"/>
      <w:r>
        <w:br/>
        <w:t xml:space="preserve">und auch in </w:t>
      </w:r>
      <w:proofErr w:type="spellStart"/>
      <w:r>
        <w:t>hertzen</w:t>
      </w:r>
      <w:proofErr w:type="spellEnd"/>
      <w:r>
        <w:t xml:space="preserve"> leiden</w:t>
      </w:r>
      <w:r>
        <w:br/>
      </w:r>
      <w:proofErr w:type="spellStart"/>
      <w:r>
        <w:t>Umb</w:t>
      </w:r>
      <w:proofErr w:type="spellEnd"/>
      <w:r>
        <w:t xml:space="preserve"> </w:t>
      </w:r>
      <w:proofErr w:type="spellStart"/>
      <w:r>
        <w:t>jren</w:t>
      </w:r>
      <w:proofErr w:type="spellEnd"/>
      <w:r>
        <w:t xml:space="preserve"> Bruder Lazarus</w:t>
      </w:r>
      <w:r>
        <w:br/>
        <w:t>das er da was verscheiden</w:t>
      </w:r>
      <w:r>
        <w:br/>
        <w:t xml:space="preserve">als </w:t>
      </w:r>
      <w:proofErr w:type="spellStart"/>
      <w:r>
        <w:t>sy</w:t>
      </w:r>
      <w:proofErr w:type="spellEnd"/>
      <w:r>
        <w:t xml:space="preserve"> Christum den Herren </w:t>
      </w:r>
      <w:proofErr w:type="spellStart"/>
      <w:r>
        <w:t>sach</w:t>
      </w:r>
      <w:proofErr w:type="spellEnd"/>
      <w:r>
        <w:br/>
        <w:t xml:space="preserve">von </w:t>
      </w:r>
      <w:proofErr w:type="spellStart"/>
      <w:r>
        <w:t>stund</w:t>
      </w:r>
      <w:proofErr w:type="spellEnd"/>
      <w:r>
        <w:t xml:space="preserve"> an </w:t>
      </w:r>
      <w:proofErr w:type="spellStart"/>
      <w:r>
        <w:t>sy</w:t>
      </w:r>
      <w:proofErr w:type="spellEnd"/>
      <w:r>
        <w:t xml:space="preserve"> </w:t>
      </w:r>
      <w:proofErr w:type="spellStart"/>
      <w:r>
        <w:t>jm</w:t>
      </w:r>
      <w:proofErr w:type="spellEnd"/>
      <w:r>
        <w:t xml:space="preserve"> </w:t>
      </w:r>
      <w:proofErr w:type="spellStart"/>
      <w:r>
        <w:t>entgegenn</w:t>
      </w:r>
      <w:proofErr w:type="spellEnd"/>
      <w:r>
        <w:t xml:space="preserve"> </w:t>
      </w:r>
      <w:proofErr w:type="spellStart"/>
      <w:r>
        <w:t>lieff</w:t>
      </w:r>
      <w:proofErr w:type="spellEnd"/>
      <w:r>
        <w:br/>
        <w:t xml:space="preserve">hört wie </w:t>
      </w:r>
      <w:proofErr w:type="spellStart"/>
      <w:r>
        <w:t>sy</w:t>
      </w:r>
      <w:proofErr w:type="spellEnd"/>
      <w:r>
        <w:t xml:space="preserve"> zu </w:t>
      </w:r>
      <w:proofErr w:type="spellStart"/>
      <w:r>
        <w:t>jm</w:t>
      </w:r>
      <w:proofErr w:type="spellEnd"/>
      <w:r>
        <w:t xml:space="preserve"> sprach.</w:t>
      </w:r>
    </w:p>
    <w:p w14:paraId="549DA5D2" w14:textId="77777777" w:rsidR="00562235" w:rsidRDefault="00562235" w:rsidP="00562235">
      <w:pPr>
        <w:pStyle w:val="StandardWeb"/>
        <w:spacing w:before="0" w:beforeAutospacing="0" w:after="150" w:afterAutospacing="0"/>
      </w:pPr>
      <w:r>
        <w:t>Ja Herr den glauben hab ich fest</w:t>
      </w:r>
      <w:r>
        <w:br/>
        <w:t xml:space="preserve">und </w:t>
      </w:r>
      <w:proofErr w:type="spellStart"/>
      <w:r>
        <w:t>werest</w:t>
      </w:r>
      <w:proofErr w:type="spellEnd"/>
      <w:r>
        <w:t xml:space="preserve"> du vor hie gewest</w:t>
      </w:r>
      <w:r>
        <w:br/>
        <w:t xml:space="preserve">so wer er noch </w:t>
      </w:r>
      <w:proofErr w:type="spellStart"/>
      <w:r>
        <w:t>bey</w:t>
      </w:r>
      <w:proofErr w:type="spellEnd"/>
      <w:r>
        <w:t xml:space="preserve"> leben</w:t>
      </w:r>
      <w:r>
        <w:br/>
        <w:t xml:space="preserve">Doch weiß ich </w:t>
      </w:r>
      <w:proofErr w:type="spellStart"/>
      <w:r>
        <w:t>wol</w:t>
      </w:r>
      <w:proofErr w:type="spellEnd"/>
      <w:r>
        <w:t xml:space="preserve"> in meiner not</w:t>
      </w:r>
      <w:r>
        <w:br/>
        <w:t xml:space="preserve">was du </w:t>
      </w:r>
      <w:proofErr w:type="spellStart"/>
      <w:r>
        <w:t>begerst</w:t>
      </w:r>
      <w:proofErr w:type="spellEnd"/>
      <w:r>
        <w:t xml:space="preserve"> von deinem Gott</w:t>
      </w:r>
      <w:r>
        <w:br/>
      </w:r>
      <w:proofErr w:type="spellStart"/>
      <w:r>
        <w:t>daselb</w:t>
      </w:r>
      <w:proofErr w:type="spellEnd"/>
      <w:r>
        <w:t xml:space="preserve"> </w:t>
      </w:r>
      <w:proofErr w:type="spellStart"/>
      <w:r>
        <w:t>wirdt</w:t>
      </w:r>
      <w:proofErr w:type="spellEnd"/>
      <w:r>
        <w:t xml:space="preserve"> er dir geben.</w:t>
      </w:r>
      <w:r>
        <w:br/>
        <w:t xml:space="preserve">Jesus gab </w:t>
      </w:r>
      <w:proofErr w:type="spellStart"/>
      <w:r>
        <w:t>jr</w:t>
      </w:r>
      <w:proofErr w:type="spellEnd"/>
      <w:r>
        <w:t xml:space="preserve"> die </w:t>
      </w:r>
      <w:proofErr w:type="spellStart"/>
      <w:r>
        <w:t>antwort</w:t>
      </w:r>
      <w:proofErr w:type="spellEnd"/>
      <w:r>
        <w:t xml:space="preserve"> schon</w:t>
      </w:r>
      <w:r>
        <w:br/>
        <w:t xml:space="preserve">das sag ich dir </w:t>
      </w:r>
      <w:proofErr w:type="spellStart"/>
      <w:r>
        <w:t>firware</w:t>
      </w:r>
      <w:proofErr w:type="spellEnd"/>
      <w:r>
        <w:br/>
        <w:t xml:space="preserve">dein Bruder der </w:t>
      </w:r>
      <w:proofErr w:type="spellStart"/>
      <w:r>
        <w:t>wirt</w:t>
      </w:r>
      <w:proofErr w:type="spellEnd"/>
      <w:r>
        <w:t xml:space="preserve"> </w:t>
      </w:r>
      <w:proofErr w:type="spellStart"/>
      <w:r>
        <w:t>aufferstan</w:t>
      </w:r>
      <w:proofErr w:type="spellEnd"/>
      <w:r>
        <w:br/>
        <w:t xml:space="preserve">dann </w:t>
      </w:r>
      <w:proofErr w:type="spellStart"/>
      <w:r>
        <w:t>wirdt</w:t>
      </w:r>
      <w:proofErr w:type="spellEnd"/>
      <w:r>
        <w:t xml:space="preserve"> dir offenbare</w:t>
      </w:r>
      <w:r>
        <w:br/>
      </w:r>
      <w:proofErr w:type="spellStart"/>
      <w:r>
        <w:t>yetzund</w:t>
      </w:r>
      <w:proofErr w:type="spellEnd"/>
      <w:r>
        <w:t xml:space="preserve"> </w:t>
      </w:r>
      <w:proofErr w:type="spellStart"/>
      <w:r>
        <w:t>inn</w:t>
      </w:r>
      <w:proofErr w:type="spellEnd"/>
      <w:r>
        <w:t xml:space="preserve"> deiner </w:t>
      </w:r>
      <w:proofErr w:type="spellStart"/>
      <w:r>
        <w:t>grossen</w:t>
      </w:r>
      <w:proofErr w:type="spellEnd"/>
      <w:r>
        <w:t xml:space="preserve"> not</w:t>
      </w:r>
      <w:r>
        <w:br/>
        <w:t xml:space="preserve">das alles stet </w:t>
      </w:r>
      <w:proofErr w:type="spellStart"/>
      <w:r>
        <w:t>inn</w:t>
      </w:r>
      <w:proofErr w:type="spellEnd"/>
      <w:r>
        <w:t xml:space="preserve"> Gottes </w:t>
      </w:r>
      <w:proofErr w:type="spellStart"/>
      <w:r>
        <w:t>gwald</w:t>
      </w:r>
      <w:proofErr w:type="spellEnd"/>
      <w:r>
        <w:br/>
        <w:t xml:space="preserve">das leben und der </w:t>
      </w:r>
      <w:proofErr w:type="spellStart"/>
      <w:r>
        <w:t>tod</w:t>
      </w:r>
      <w:proofErr w:type="spellEnd"/>
      <w:r>
        <w:t>.</w:t>
      </w:r>
    </w:p>
    <w:p w14:paraId="3EEF4693" w14:textId="77777777" w:rsidR="00562235" w:rsidRDefault="00562235" w:rsidP="00562235">
      <w:pPr>
        <w:pStyle w:val="StandardWeb"/>
        <w:spacing w:before="0" w:beforeAutospacing="0" w:after="150" w:afterAutospacing="0"/>
      </w:pPr>
      <w:r>
        <w:t xml:space="preserve">Jesus noch </w:t>
      </w:r>
      <w:proofErr w:type="spellStart"/>
      <w:r>
        <w:t>weyter</w:t>
      </w:r>
      <w:proofErr w:type="spellEnd"/>
      <w:r>
        <w:t xml:space="preserve"> </w:t>
      </w:r>
      <w:proofErr w:type="spellStart"/>
      <w:r>
        <w:t>redt</w:t>
      </w:r>
      <w:proofErr w:type="spellEnd"/>
      <w:r>
        <w:t xml:space="preserve"> mit </w:t>
      </w:r>
      <w:proofErr w:type="spellStart"/>
      <w:r>
        <w:t>jhr</w:t>
      </w:r>
      <w:proofErr w:type="spellEnd"/>
      <w:r>
        <w:br/>
        <w:t xml:space="preserve">ich bin </w:t>
      </w:r>
      <w:proofErr w:type="spellStart"/>
      <w:r>
        <w:t>fürwar</w:t>
      </w:r>
      <w:proofErr w:type="spellEnd"/>
      <w:r>
        <w:t xml:space="preserve"> das glaub du mir</w:t>
      </w:r>
      <w:r>
        <w:br/>
        <w:t xml:space="preserve">die </w:t>
      </w:r>
      <w:proofErr w:type="spellStart"/>
      <w:r>
        <w:t>Urstend</w:t>
      </w:r>
      <w:proofErr w:type="spellEnd"/>
      <w:r>
        <w:t xml:space="preserve"> </w:t>
      </w:r>
      <w:proofErr w:type="spellStart"/>
      <w:r>
        <w:t>unnd</w:t>
      </w:r>
      <w:proofErr w:type="spellEnd"/>
      <w:r>
        <w:t xml:space="preserve"> das leben.</w:t>
      </w:r>
      <w:r>
        <w:br/>
      </w:r>
      <w:proofErr w:type="spellStart"/>
      <w:r>
        <w:t>Yetzund</w:t>
      </w:r>
      <w:proofErr w:type="spellEnd"/>
      <w:r>
        <w:t xml:space="preserve"> erkenn ich das du bist</w:t>
      </w:r>
      <w:r>
        <w:br/>
        <w:t xml:space="preserve">unser </w:t>
      </w:r>
      <w:proofErr w:type="spellStart"/>
      <w:r>
        <w:t>heylande</w:t>
      </w:r>
      <w:proofErr w:type="spellEnd"/>
      <w:r>
        <w:t xml:space="preserve"> Jesus Christ</w:t>
      </w:r>
      <w:r>
        <w:br/>
        <w:t>der uns von Gott ist geben.</w:t>
      </w:r>
      <w:r>
        <w:br/>
        <w:t xml:space="preserve">In dem </w:t>
      </w:r>
      <w:proofErr w:type="spellStart"/>
      <w:r>
        <w:t>sy</w:t>
      </w:r>
      <w:proofErr w:type="spellEnd"/>
      <w:r>
        <w:t xml:space="preserve"> </w:t>
      </w:r>
      <w:proofErr w:type="spellStart"/>
      <w:r>
        <w:t>jrer</w:t>
      </w:r>
      <w:proofErr w:type="spellEnd"/>
      <w:r>
        <w:t xml:space="preserve"> </w:t>
      </w:r>
      <w:proofErr w:type="spellStart"/>
      <w:r>
        <w:t>schwester</w:t>
      </w:r>
      <w:proofErr w:type="spellEnd"/>
      <w:r>
        <w:t xml:space="preserve"> </w:t>
      </w:r>
      <w:proofErr w:type="spellStart"/>
      <w:r>
        <w:t>rufft</w:t>
      </w:r>
      <w:proofErr w:type="spellEnd"/>
      <w:r>
        <w:br/>
        <w:t>als sie das her vernommen</w:t>
      </w:r>
      <w:r>
        <w:br/>
        <w:t xml:space="preserve">das sie </w:t>
      </w:r>
      <w:proofErr w:type="spellStart"/>
      <w:r>
        <w:t>auffstünd</w:t>
      </w:r>
      <w:proofErr w:type="spellEnd"/>
      <w:r>
        <w:t xml:space="preserve"> </w:t>
      </w:r>
      <w:proofErr w:type="spellStart"/>
      <w:r>
        <w:t>eylends</w:t>
      </w:r>
      <w:proofErr w:type="spellEnd"/>
      <w:r>
        <w:t xml:space="preserve"> </w:t>
      </w:r>
      <w:proofErr w:type="spellStart"/>
      <w:r>
        <w:t>lieff</w:t>
      </w:r>
      <w:proofErr w:type="spellEnd"/>
      <w:r>
        <w:br/>
        <w:t>der Meister wer schon kommen</w:t>
      </w:r>
      <w:r>
        <w:br/>
        <w:t xml:space="preserve">ehr ist auch </w:t>
      </w:r>
      <w:proofErr w:type="spellStart"/>
      <w:r>
        <w:t>selbs</w:t>
      </w:r>
      <w:proofErr w:type="spellEnd"/>
      <w:r>
        <w:t xml:space="preserve"> </w:t>
      </w:r>
      <w:proofErr w:type="spellStart"/>
      <w:r>
        <w:t>personlich</w:t>
      </w:r>
      <w:proofErr w:type="spellEnd"/>
      <w:r>
        <w:t xml:space="preserve"> hie</w:t>
      </w:r>
      <w:r>
        <w:br/>
        <w:t xml:space="preserve">als </w:t>
      </w:r>
      <w:proofErr w:type="spellStart"/>
      <w:r>
        <w:t>sye</w:t>
      </w:r>
      <w:proofErr w:type="spellEnd"/>
      <w:r>
        <w:t xml:space="preserve"> zum Herren Jesus kam</w:t>
      </w:r>
      <w:r>
        <w:br/>
        <w:t xml:space="preserve">fiel </w:t>
      </w:r>
      <w:proofErr w:type="spellStart"/>
      <w:r>
        <w:t>sy</w:t>
      </w:r>
      <w:proofErr w:type="spellEnd"/>
      <w:r>
        <w:t xml:space="preserve"> </w:t>
      </w:r>
      <w:proofErr w:type="spellStart"/>
      <w:r>
        <w:t>auff</w:t>
      </w:r>
      <w:proofErr w:type="spellEnd"/>
      <w:r>
        <w:t xml:space="preserve"> </w:t>
      </w:r>
      <w:proofErr w:type="spellStart"/>
      <w:r>
        <w:t>jre</w:t>
      </w:r>
      <w:proofErr w:type="spellEnd"/>
      <w:r>
        <w:t xml:space="preserve"> </w:t>
      </w:r>
      <w:proofErr w:type="spellStart"/>
      <w:r>
        <w:t>knye</w:t>
      </w:r>
      <w:proofErr w:type="spellEnd"/>
      <w:r>
        <w:t>.</w:t>
      </w:r>
    </w:p>
    <w:p w14:paraId="7C7354B5" w14:textId="77777777" w:rsidR="00562235" w:rsidRDefault="00562235" w:rsidP="00562235">
      <w:pPr>
        <w:pStyle w:val="StandardWeb"/>
        <w:spacing w:before="0" w:beforeAutospacing="0" w:after="150" w:afterAutospacing="0"/>
      </w:pPr>
      <w:r>
        <w:t xml:space="preserve">Denn Herren </w:t>
      </w:r>
      <w:proofErr w:type="spellStart"/>
      <w:r>
        <w:t>sye</w:t>
      </w:r>
      <w:proofErr w:type="spellEnd"/>
      <w:r>
        <w:t xml:space="preserve"> gar noch </w:t>
      </w:r>
      <w:proofErr w:type="spellStart"/>
      <w:r>
        <w:t>empfieng</w:t>
      </w:r>
      <w:proofErr w:type="spellEnd"/>
      <w:r>
        <w:br/>
        <w:t xml:space="preserve">der </w:t>
      </w:r>
      <w:proofErr w:type="spellStart"/>
      <w:r>
        <w:t>unnmutt</w:t>
      </w:r>
      <w:proofErr w:type="spellEnd"/>
      <w:r>
        <w:t xml:space="preserve"> </w:t>
      </w:r>
      <w:proofErr w:type="spellStart"/>
      <w:r>
        <w:t>jhr</w:t>
      </w:r>
      <w:proofErr w:type="spellEnd"/>
      <w:r>
        <w:t xml:space="preserve"> zu </w:t>
      </w:r>
      <w:proofErr w:type="spellStart"/>
      <w:r>
        <w:t>hertzen</w:t>
      </w:r>
      <w:proofErr w:type="spellEnd"/>
      <w:r>
        <w:t xml:space="preserve"> </w:t>
      </w:r>
      <w:proofErr w:type="spellStart"/>
      <w:r>
        <w:t>gienng</w:t>
      </w:r>
      <w:proofErr w:type="spellEnd"/>
      <w:r>
        <w:br/>
      </w:r>
      <w:proofErr w:type="spellStart"/>
      <w:r>
        <w:t>fienng</w:t>
      </w:r>
      <w:proofErr w:type="spellEnd"/>
      <w:r>
        <w:t xml:space="preserve"> an gar </w:t>
      </w:r>
      <w:proofErr w:type="spellStart"/>
      <w:r>
        <w:t>haiß</w:t>
      </w:r>
      <w:proofErr w:type="spellEnd"/>
      <w:r>
        <w:t xml:space="preserve"> zu </w:t>
      </w:r>
      <w:proofErr w:type="spellStart"/>
      <w:r>
        <w:t>weynen</w:t>
      </w:r>
      <w:proofErr w:type="spellEnd"/>
      <w:r>
        <w:t>.</w:t>
      </w:r>
      <w:r>
        <w:br/>
      </w:r>
      <w:proofErr w:type="spellStart"/>
      <w:r>
        <w:t>Ir</w:t>
      </w:r>
      <w:proofErr w:type="spellEnd"/>
      <w:r>
        <w:t xml:space="preserve"> </w:t>
      </w:r>
      <w:proofErr w:type="spellStart"/>
      <w:r>
        <w:t>gantze</w:t>
      </w:r>
      <w:proofErr w:type="spellEnd"/>
      <w:r>
        <w:t xml:space="preserve"> </w:t>
      </w:r>
      <w:proofErr w:type="spellStart"/>
      <w:r>
        <w:t>freundschaft</w:t>
      </w:r>
      <w:proofErr w:type="spellEnd"/>
      <w:r>
        <w:t xml:space="preserve"> </w:t>
      </w:r>
      <w:proofErr w:type="spellStart"/>
      <w:r>
        <w:t>bey</w:t>
      </w:r>
      <w:proofErr w:type="spellEnd"/>
      <w:r>
        <w:t xml:space="preserve"> </w:t>
      </w:r>
      <w:proofErr w:type="spellStart"/>
      <w:r>
        <w:t>jr</w:t>
      </w:r>
      <w:proofErr w:type="spellEnd"/>
      <w:r>
        <w:t xml:space="preserve"> was</w:t>
      </w:r>
      <w:r>
        <w:br/>
        <w:t xml:space="preserve">nach dem </w:t>
      </w:r>
      <w:proofErr w:type="spellStart"/>
      <w:r>
        <w:t>sy</w:t>
      </w:r>
      <w:proofErr w:type="spellEnd"/>
      <w:r>
        <w:t xml:space="preserve"> hörten alles das</w:t>
      </w:r>
      <w:r>
        <w:br/>
        <w:t xml:space="preserve">da </w:t>
      </w:r>
      <w:proofErr w:type="spellStart"/>
      <w:r>
        <w:t>weyntens</w:t>
      </w:r>
      <w:proofErr w:type="spellEnd"/>
      <w:r>
        <w:t xml:space="preserve"> all gemeine.</w:t>
      </w:r>
      <w:r>
        <w:br/>
      </w:r>
      <w:proofErr w:type="spellStart"/>
      <w:r>
        <w:t>Auß</w:t>
      </w:r>
      <w:proofErr w:type="spellEnd"/>
      <w:r>
        <w:t xml:space="preserve"> liebe ward </w:t>
      </w:r>
      <w:proofErr w:type="spellStart"/>
      <w:r>
        <w:t>seyn</w:t>
      </w:r>
      <w:proofErr w:type="spellEnd"/>
      <w:r>
        <w:t xml:space="preserve"> </w:t>
      </w:r>
      <w:proofErr w:type="spellStart"/>
      <w:r>
        <w:t>hertz</w:t>
      </w:r>
      <w:proofErr w:type="spellEnd"/>
      <w:r>
        <w:t xml:space="preserve"> bewegt</w:t>
      </w:r>
      <w:r>
        <w:br/>
      </w:r>
      <w:proofErr w:type="spellStart"/>
      <w:r>
        <w:t>gedult</w:t>
      </w:r>
      <w:proofErr w:type="spellEnd"/>
      <w:r>
        <w:t xml:space="preserve"> mit </w:t>
      </w:r>
      <w:proofErr w:type="spellStart"/>
      <w:r>
        <w:t>jhn</w:t>
      </w:r>
      <w:proofErr w:type="spellEnd"/>
      <w:r>
        <w:t xml:space="preserve"> zu </w:t>
      </w:r>
      <w:proofErr w:type="spellStart"/>
      <w:r>
        <w:t>habenn</w:t>
      </w:r>
      <w:proofErr w:type="spellEnd"/>
      <w:r>
        <w:br/>
        <w:t>er sprach wo hat man hingelegt</w:t>
      </w:r>
      <w:r>
        <w:br/>
        <w:t>und wo ist er begraben</w:t>
      </w:r>
      <w:r>
        <w:br/>
        <w:t xml:space="preserve">er </w:t>
      </w:r>
      <w:proofErr w:type="spellStart"/>
      <w:r>
        <w:t>zayget</w:t>
      </w:r>
      <w:proofErr w:type="spellEnd"/>
      <w:r>
        <w:t xml:space="preserve"> sein </w:t>
      </w:r>
      <w:proofErr w:type="spellStart"/>
      <w:r>
        <w:t>barmhertzigkait</w:t>
      </w:r>
      <w:proofErr w:type="spellEnd"/>
      <w:r>
        <w:br/>
        <w:t xml:space="preserve">die </w:t>
      </w:r>
      <w:proofErr w:type="spellStart"/>
      <w:r>
        <w:t>augen</w:t>
      </w:r>
      <w:proofErr w:type="spellEnd"/>
      <w:r>
        <w:t xml:space="preserve"> </w:t>
      </w:r>
      <w:proofErr w:type="spellStart"/>
      <w:r>
        <w:t>theten</w:t>
      </w:r>
      <w:proofErr w:type="spellEnd"/>
      <w:r>
        <w:t xml:space="preserve"> </w:t>
      </w:r>
      <w:proofErr w:type="spellStart"/>
      <w:r>
        <w:t>jm</w:t>
      </w:r>
      <w:proofErr w:type="spellEnd"/>
      <w:r>
        <w:t xml:space="preserve"> </w:t>
      </w:r>
      <w:proofErr w:type="spellStart"/>
      <w:r>
        <w:t>ubergon</w:t>
      </w:r>
      <w:proofErr w:type="spellEnd"/>
      <w:r>
        <w:br/>
      </w:r>
      <w:proofErr w:type="spellStart"/>
      <w:r>
        <w:t>auß</w:t>
      </w:r>
      <w:proofErr w:type="spellEnd"/>
      <w:r>
        <w:t xml:space="preserve"> </w:t>
      </w:r>
      <w:proofErr w:type="spellStart"/>
      <w:r>
        <w:t>grossem</w:t>
      </w:r>
      <w:proofErr w:type="spellEnd"/>
      <w:r>
        <w:t xml:space="preserve"> </w:t>
      </w:r>
      <w:proofErr w:type="spellStart"/>
      <w:r>
        <w:t>hertzen</w:t>
      </w:r>
      <w:proofErr w:type="spellEnd"/>
      <w:r>
        <w:t xml:space="preserve"> </w:t>
      </w:r>
      <w:proofErr w:type="spellStart"/>
      <w:r>
        <w:t>layd</w:t>
      </w:r>
      <w:proofErr w:type="spellEnd"/>
      <w:r>
        <w:t>.</w:t>
      </w:r>
    </w:p>
    <w:p w14:paraId="6F85A5C0" w14:textId="77777777" w:rsidR="00562235" w:rsidRDefault="00562235" w:rsidP="00562235">
      <w:pPr>
        <w:pStyle w:val="StandardWeb"/>
        <w:spacing w:before="0" w:beforeAutospacing="0" w:after="150" w:afterAutospacing="0"/>
      </w:pPr>
      <w:proofErr w:type="spellStart"/>
      <w:r>
        <w:t>Sy</w:t>
      </w:r>
      <w:proofErr w:type="spellEnd"/>
      <w:r>
        <w:t xml:space="preserve"> </w:t>
      </w:r>
      <w:proofErr w:type="spellStart"/>
      <w:r>
        <w:t>fürten</w:t>
      </w:r>
      <w:proofErr w:type="spellEnd"/>
      <w:r>
        <w:t xml:space="preserve"> </w:t>
      </w:r>
      <w:proofErr w:type="spellStart"/>
      <w:r>
        <w:t>jn</w:t>
      </w:r>
      <w:proofErr w:type="spellEnd"/>
      <w:r>
        <w:t xml:space="preserve"> mit </w:t>
      </w:r>
      <w:proofErr w:type="spellStart"/>
      <w:r>
        <w:t>grosser</w:t>
      </w:r>
      <w:proofErr w:type="spellEnd"/>
      <w:r>
        <w:t xml:space="preserve"> klag</w:t>
      </w:r>
      <w:r>
        <w:br/>
        <w:t xml:space="preserve">da Lazarus </w:t>
      </w:r>
      <w:proofErr w:type="spellStart"/>
      <w:r>
        <w:t>vergrabenn</w:t>
      </w:r>
      <w:proofErr w:type="spellEnd"/>
      <w:r>
        <w:t xml:space="preserve"> lag</w:t>
      </w:r>
      <w:r>
        <w:br/>
        <w:t xml:space="preserve">als </w:t>
      </w:r>
      <w:proofErr w:type="spellStart"/>
      <w:r>
        <w:t>sy</w:t>
      </w:r>
      <w:proofErr w:type="spellEnd"/>
      <w:r>
        <w:t xml:space="preserve"> das </w:t>
      </w:r>
      <w:proofErr w:type="spellStart"/>
      <w:r>
        <w:t>hetten</w:t>
      </w:r>
      <w:proofErr w:type="spellEnd"/>
      <w:r>
        <w:t xml:space="preserve"> </w:t>
      </w:r>
      <w:proofErr w:type="spellStart"/>
      <w:r>
        <w:t>funden</w:t>
      </w:r>
      <w:proofErr w:type="spellEnd"/>
      <w:r>
        <w:t>.</w:t>
      </w:r>
    </w:p>
    <w:p w14:paraId="7534BCA5" w14:textId="77777777" w:rsidR="00562235" w:rsidRDefault="00562235" w:rsidP="00562235">
      <w:pPr>
        <w:pStyle w:val="StandardWeb"/>
        <w:spacing w:before="0" w:beforeAutospacing="0" w:after="150" w:afterAutospacing="0"/>
      </w:pPr>
      <w:r>
        <w:t xml:space="preserve">Ein </w:t>
      </w:r>
      <w:proofErr w:type="spellStart"/>
      <w:r>
        <w:t>grosser</w:t>
      </w:r>
      <w:proofErr w:type="spellEnd"/>
      <w:r>
        <w:t xml:space="preserve"> </w:t>
      </w:r>
      <w:proofErr w:type="spellStart"/>
      <w:r>
        <w:t>stain</w:t>
      </w:r>
      <w:proofErr w:type="spellEnd"/>
      <w:r>
        <w:t xml:space="preserve"> </w:t>
      </w:r>
      <w:proofErr w:type="spellStart"/>
      <w:r>
        <w:t>auff</w:t>
      </w:r>
      <w:proofErr w:type="spellEnd"/>
      <w:r>
        <w:t xml:space="preserve"> seinem grab</w:t>
      </w:r>
      <w:r>
        <w:br/>
      </w:r>
      <w:proofErr w:type="spellStart"/>
      <w:r>
        <w:t>Jhesus</w:t>
      </w:r>
      <w:proofErr w:type="spellEnd"/>
      <w:r>
        <w:t xml:space="preserve"> d‘ sprach hebt </w:t>
      </w:r>
      <w:proofErr w:type="spellStart"/>
      <w:r>
        <w:t>jn</w:t>
      </w:r>
      <w:proofErr w:type="spellEnd"/>
      <w:r>
        <w:t xml:space="preserve"> herab</w:t>
      </w:r>
      <w:r>
        <w:br/>
        <w:t>die Martha sprach zu stunde.</w:t>
      </w:r>
      <w:r>
        <w:br/>
      </w:r>
      <w:proofErr w:type="spellStart"/>
      <w:r>
        <w:t>Nyemand</w:t>
      </w:r>
      <w:proofErr w:type="spellEnd"/>
      <w:r>
        <w:t xml:space="preserve"> </w:t>
      </w:r>
      <w:proofErr w:type="spellStart"/>
      <w:r>
        <w:t>jm</w:t>
      </w:r>
      <w:proofErr w:type="spellEnd"/>
      <w:r>
        <w:t xml:space="preserve"> </w:t>
      </w:r>
      <w:proofErr w:type="spellStart"/>
      <w:r>
        <w:t>yetzt</w:t>
      </w:r>
      <w:proofErr w:type="spellEnd"/>
      <w:r>
        <w:t xml:space="preserve"> </w:t>
      </w:r>
      <w:proofErr w:type="spellStart"/>
      <w:r>
        <w:t>helffen</w:t>
      </w:r>
      <w:proofErr w:type="spellEnd"/>
      <w:r>
        <w:t xml:space="preserve"> mag</w:t>
      </w:r>
      <w:r>
        <w:br/>
        <w:t xml:space="preserve">vor </w:t>
      </w:r>
      <w:proofErr w:type="spellStart"/>
      <w:r>
        <w:t>laid</w:t>
      </w:r>
      <w:proofErr w:type="spellEnd"/>
      <w:r>
        <w:t xml:space="preserve"> möcht ich </w:t>
      </w:r>
      <w:proofErr w:type="spellStart"/>
      <w:r>
        <w:t>versinckenn</w:t>
      </w:r>
      <w:proofErr w:type="spellEnd"/>
      <w:r>
        <w:br/>
        <w:t xml:space="preserve">dann er </w:t>
      </w:r>
      <w:proofErr w:type="spellStart"/>
      <w:r>
        <w:t>ligt</w:t>
      </w:r>
      <w:proofErr w:type="spellEnd"/>
      <w:r>
        <w:t xml:space="preserve"> </w:t>
      </w:r>
      <w:proofErr w:type="spellStart"/>
      <w:r>
        <w:t>yetz</w:t>
      </w:r>
      <w:proofErr w:type="spellEnd"/>
      <w:r>
        <w:t xml:space="preserve"> am vierten tag</w:t>
      </w:r>
      <w:r>
        <w:br/>
      </w:r>
      <w:proofErr w:type="spellStart"/>
      <w:r>
        <w:t>vnnd</w:t>
      </w:r>
      <w:proofErr w:type="spellEnd"/>
      <w:r>
        <w:t xml:space="preserve"> fecht schon an zu </w:t>
      </w:r>
      <w:proofErr w:type="spellStart"/>
      <w:r>
        <w:t>stincken</w:t>
      </w:r>
      <w:proofErr w:type="spellEnd"/>
      <w:r>
        <w:br/>
      </w:r>
      <w:proofErr w:type="spellStart"/>
      <w:r>
        <w:t>darumb</w:t>
      </w:r>
      <w:proofErr w:type="spellEnd"/>
      <w:r>
        <w:t xml:space="preserve"> so bemüh dich </w:t>
      </w:r>
      <w:proofErr w:type="spellStart"/>
      <w:r>
        <w:t>nit</w:t>
      </w:r>
      <w:proofErr w:type="spellEnd"/>
      <w:r>
        <w:t xml:space="preserve"> so sehr</w:t>
      </w:r>
      <w:r>
        <w:br/>
      </w:r>
      <w:proofErr w:type="spellStart"/>
      <w:r>
        <w:t>ain</w:t>
      </w:r>
      <w:proofErr w:type="spellEnd"/>
      <w:r>
        <w:t xml:space="preserve"> </w:t>
      </w:r>
      <w:proofErr w:type="spellStart"/>
      <w:r>
        <w:t>klaine</w:t>
      </w:r>
      <w:proofErr w:type="spellEnd"/>
      <w:r>
        <w:t xml:space="preserve"> </w:t>
      </w:r>
      <w:proofErr w:type="spellStart"/>
      <w:r>
        <w:t>hoffnung</w:t>
      </w:r>
      <w:proofErr w:type="spellEnd"/>
      <w:r>
        <w:t xml:space="preserve"> hab ich </w:t>
      </w:r>
      <w:proofErr w:type="spellStart"/>
      <w:r>
        <w:t>mer</w:t>
      </w:r>
      <w:proofErr w:type="spellEnd"/>
      <w:r>
        <w:br/>
        <w:t xml:space="preserve">das er nun </w:t>
      </w:r>
      <w:proofErr w:type="spellStart"/>
      <w:r>
        <w:t>kumb</w:t>
      </w:r>
      <w:proofErr w:type="spellEnd"/>
      <w:r>
        <w:t xml:space="preserve"> wider her.</w:t>
      </w:r>
    </w:p>
    <w:p w14:paraId="0335F690" w14:textId="77777777" w:rsidR="00562235" w:rsidRDefault="00562235" w:rsidP="00562235">
      <w:pPr>
        <w:pStyle w:val="StandardWeb"/>
        <w:spacing w:before="0" w:beforeAutospacing="0" w:after="150" w:afterAutospacing="0"/>
      </w:pPr>
      <w:r>
        <w:t xml:space="preserve">Nein sprach der Herr </w:t>
      </w:r>
      <w:proofErr w:type="spellStart"/>
      <w:r>
        <w:t>biß</w:t>
      </w:r>
      <w:proofErr w:type="spellEnd"/>
      <w:r>
        <w:t xml:space="preserve"> unverzagt</w:t>
      </w:r>
      <w:r>
        <w:br/>
      </w:r>
      <w:proofErr w:type="spellStart"/>
      <w:r>
        <w:t>gedenck</w:t>
      </w:r>
      <w:proofErr w:type="spellEnd"/>
      <w:r>
        <w:t xml:space="preserve"> </w:t>
      </w:r>
      <w:proofErr w:type="spellStart"/>
      <w:r>
        <w:t>dz</w:t>
      </w:r>
      <w:proofErr w:type="spellEnd"/>
      <w:r>
        <w:t xml:space="preserve"> ich dir hab gesagt</w:t>
      </w:r>
      <w:r>
        <w:br/>
        <w:t>wann du an mich wirst glauben.</w:t>
      </w:r>
      <w:r>
        <w:br/>
        <w:t xml:space="preserve">So </w:t>
      </w:r>
      <w:proofErr w:type="spellStart"/>
      <w:r>
        <w:t>wirdt</w:t>
      </w:r>
      <w:proofErr w:type="spellEnd"/>
      <w:r>
        <w:t xml:space="preserve"> dein Bruder </w:t>
      </w:r>
      <w:proofErr w:type="spellStart"/>
      <w:r>
        <w:t>auferstan</w:t>
      </w:r>
      <w:proofErr w:type="spellEnd"/>
      <w:r>
        <w:br/>
        <w:t xml:space="preserve">daran </w:t>
      </w:r>
      <w:proofErr w:type="spellStart"/>
      <w:r>
        <w:t>solt</w:t>
      </w:r>
      <w:proofErr w:type="spellEnd"/>
      <w:r>
        <w:t xml:space="preserve"> du </w:t>
      </w:r>
      <w:proofErr w:type="spellStart"/>
      <w:r>
        <w:t>keinn</w:t>
      </w:r>
      <w:proofErr w:type="spellEnd"/>
      <w:r>
        <w:t xml:space="preserve"> </w:t>
      </w:r>
      <w:proofErr w:type="spellStart"/>
      <w:r>
        <w:t>zweifel</w:t>
      </w:r>
      <w:proofErr w:type="spellEnd"/>
      <w:r>
        <w:t xml:space="preserve"> </w:t>
      </w:r>
      <w:proofErr w:type="spellStart"/>
      <w:r>
        <w:t>han</w:t>
      </w:r>
      <w:proofErr w:type="spellEnd"/>
      <w:r>
        <w:br/>
      </w:r>
      <w:proofErr w:type="spellStart"/>
      <w:r>
        <w:t>Got</w:t>
      </w:r>
      <w:proofErr w:type="spellEnd"/>
      <w:r>
        <w:t xml:space="preserve"> </w:t>
      </w:r>
      <w:proofErr w:type="spellStart"/>
      <w:r>
        <w:t>wirt</w:t>
      </w:r>
      <w:proofErr w:type="spellEnd"/>
      <w:r>
        <w:t xml:space="preserve"> </w:t>
      </w:r>
      <w:proofErr w:type="spellStart"/>
      <w:r>
        <w:t>jn</w:t>
      </w:r>
      <w:proofErr w:type="spellEnd"/>
      <w:r>
        <w:t xml:space="preserve"> hoch begaben.</w:t>
      </w:r>
      <w:r>
        <w:br/>
        <w:t xml:space="preserve">Er </w:t>
      </w:r>
      <w:proofErr w:type="spellStart"/>
      <w:r>
        <w:t>wirt</w:t>
      </w:r>
      <w:proofErr w:type="spellEnd"/>
      <w:r>
        <w:t xml:space="preserve"> sein kraft und </w:t>
      </w:r>
      <w:proofErr w:type="spellStart"/>
      <w:r>
        <w:t>herlichkeit</w:t>
      </w:r>
      <w:proofErr w:type="spellEnd"/>
      <w:r>
        <w:br/>
        <w:t xml:space="preserve">in </w:t>
      </w:r>
      <w:proofErr w:type="spellStart"/>
      <w:r>
        <w:t>diser</w:t>
      </w:r>
      <w:proofErr w:type="spellEnd"/>
      <w:r>
        <w:t xml:space="preserve"> </w:t>
      </w:r>
      <w:proofErr w:type="spellStart"/>
      <w:r>
        <w:t>stund</w:t>
      </w:r>
      <w:proofErr w:type="spellEnd"/>
      <w:r>
        <w:t xml:space="preserve"> </w:t>
      </w:r>
      <w:proofErr w:type="spellStart"/>
      <w:r>
        <w:t>beweysen</w:t>
      </w:r>
      <w:proofErr w:type="spellEnd"/>
      <w:r>
        <w:br/>
      </w:r>
      <w:proofErr w:type="spellStart"/>
      <w:r>
        <w:t>darumb</w:t>
      </w:r>
      <w:proofErr w:type="spellEnd"/>
      <w:r>
        <w:t xml:space="preserve"> wir </w:t>
      </w:r>
      <w:proofErr w:type="spellStart"/>
      <w:r>
        <w:t>jn</w:t>
      </w:r>
      <w:proofErr w:type="spellEnd"/>
      <w:r>
        <w:t xml:space="preserve"> in unserm leid</w:t>
      </w:r>
      <w:r>
        <w:br/>
        <w:t xml:space="preserve">auch </w:t>
      </w:r>
      <w:proofErr w:type="spellStart"/>
      <w:r>
        <w:t>darumb</w:t>
      </w:r>
      <w:proofErr w:type="spellEnd"/>
      <w:r>
        <w:t xml:space="preserve"> sollen </w:t>
      </w:r>
      <w:proofErr w:type="spellStart"/>
      <w:r>
        <w:t>preissen</w:t>
      </w:r>
      <w:proofErr w:type="spellEnd"/>
      <w:r>
        <w:br/>
        <w:t xml:space="preserve">den stein </w:t>
      </w:r>
      <w:proofErr w:type="spellStart"/>
      <w:r>
        <w:t>legtenn</w:t>
      </w:r>
      <w:proofErr w:type="spellEnd"/>
      <w:r>
        <w:t xml:space="preserve"> </w:t>
      </w:r>
      <w:proofErr w:type="spellStart"/>
      <w:r>
        <w:t>sy</w:t>
      </w:r>
      <w:proofErr w:type="spellEnd"/>
      <w:r>
        <w:t xml:space="preserve"> an ein </w:t>
      </w:r>
      <w:proofErr w:type="spellStart"/>
      <w:r>
        <w:t>ort</w:t>
      </w:r>
      <w:proofErr w:type="spellEnd"/>
      <w:r>
        <w:br/>
        <w:t xml:space="preserve">der Herr </w:t>
      </w:r>
      <w:proofErr w:type="spellStart"/>
      <w:r>
        <w:t>sach</w:t>
      </w:r>
      <w:proofErr w:type="spellEnd"/>
      <w:r>
        <w:t xml:space="preserve"> bald </w:t>
      </w:r>
      <w:proofErr w:type="spellStart"/>
      <w:r>
        <w:t>gehn</w:t>
      </w:r>
      <w:proofErr w:type="spellEnd"/>
      <w:r>
        <w:t xml:space="preserve"> </w:t>
      </w:r>
      <w:proofErr w:type="spellStart"/>
      <w:r>
        <w:t>Hymmel</w:t>
      </w:r>
      <w:proofErr w:type="spellEnd"/>
      <w:r>
        <w:t xml:space="preserve"> </w:t>
      </w:r>
      <w:proofErr w:type="spellStart"/>
      <w:r>
        <w:t>auff</w:t>
      </w:r>
      <w:proofErr w:type="spellEnd"/>
      <w:r>
        <w:br/>
        <w:t xml:space="preserve">sagt mir ein </w:t>
      </w:r>
      <w:proofErr w:type="spellStart"/>
      <w:r>
        <w:t>eings</w:t>
      </w:r>
      <w:proofErr w:type="spellEnd"/>
      <w:r>
        <w:t xml:space="preserve"> </w:t>
      </w:r>
      <w:proofErr w:type="spellStart"/>
      <w:r>
        <w:t>wort</w:t>
      </w:r>
      <w:proofErr w:type="spellEnd"/>
      <w:r>
        <w:t>.</w:t>
      </w:r>
    </w:p>
    <w:p w14:paraId="4840A616" w14:textId="77777777" w:rsidR="00562235" w:rsidRDefault="00562235" w:rsidP="00562235">
      <w:pPr>
        <w:pStyle w:val="StandardWeb"/>
        <w:spacing w:before="0" w:beforeAutospacing="0" w:after="150" w:afterAutospacing="0"/>
      </w:pPr>
      <w:r>
        <w:t xml:space="preserve">Also sprach er mit lauter </w:t>
      </w:r>
      <w:proofErr w:type="spellStart"/>
      <w:r>
        <w:t>stimm</w:t>
      </w:r>
      <w:proofErr w:type="spellEnd"/>
      <w:r>
        <w:br/>
        <w:t xml:space="preserve">O Lazare sprach er zu </w:t>
      </w:r>
      <w:proofErr w:type="spellStart"/>
      <w:r>
        <w:t>jm</w:t>
      </w:r>
      <w:proofErr w:type="spellEnd"/>
      <w:r>
        <w:br/>
        <w:t xml:space="preserve">stehe </w:t>
      </w:r>
      <w:proofErr w:type="spellStart"/>
      <w:r>
        <w:t>auff</w:t>
      </w:r>
      <w:proofErr w:type="spellEnd"/>
      <w:r>
        <w:t xml:space="preserve"> zu </w:t>
      </w:r>
      <w:proofErr w:type="spellStart"/>
      <w:r>
        <w:t>diser</w:t>
      </w:r>
      <w:proofErr w:type="spellEnd"/>
      <w:r>
        <w:t xml:space="preserve"> </w:t>
      </w:r>
      <w:proofErr w:type="spellStart"/>
      <w:r>
        <w:t>stund</w:t>
      </w:r>
      <w:proofErr w:type="spellEnd"/>
      <w:r>
        <w:t>.</w:t>
      </w:r>
      <w:r>
        <w:br/>
        <w:t xml:space="preserve">Als er nun die </w:t>
      </w:r>
      <w:proofErr w:type="spellStart"/>
      <w:r>
        <w:t>wort</w:t>
      </w:r>
      <w:proofErr w:type="spellEnd"/>
      <w:r>
        <w:t xml:space="preserve"> </w:t>
      </w:r>
      <w:proofErr w:type="spellStart"/>
      <w:r>
        <w:t>vernam</w:t>
      </w:r>
      <w:proofErr w:type="spellEnd"/>
      <w:r>
        <w:br/>
        <w:t xml:space="preserve">gar bald er zu </w:t>
      </w:r>
      <w:proofErr w:type="spellStart"/>
      <w:r>
        <w:t>jhm</w:t>
      </w:r>
      <w:proofErr w:type="spellEnd"/>
      <w:r>
        <w:t xml:space="preserve"> </w:t>
      </w:r>
      <w:proofErr w:type="spellStart"/>
      <w:r>
        <w:t>fürher</w:t>
      </w:r>
      <w:proofErr w:type="spellEnd"/>
      <w:r>
        <w:t xml:space="preserve"> kam</w:t>
      </w:r>
      <w:r>
        <w:br/>
        <w:t xml:space="preserve">sein </w:t>
      </w:r>
      <w:proofErr w:type="spellStart"/>
      <w:r>
        <w:t>hend</w:t>
      </w:r>
      <w:proofErr w:type="spellEnd"/>
      <w:r>
        <w:t xml:space="preserve"> waren gebunden.</w:t>
      </w:r>
      <w:r>
        <w:br/>
        <w:t xml:space="preserve">Mit </w:t>
      </w:r>
      <w:proofErr w:type="spellStart"/>
      <w:r>
        <w:t>leynwatt</w:t>
      </w:r>
      <w:proofErr w:type="spellEnd"/>
      <w:r>
        <w:t xml:space="preserve"> was er schön </w:t>
      </w:r>
      <w:proofErr w:type="spellStart"/>
      <w:r>
        <w:t>beklaidt</w:t>
      </w:r>
      <w:proofErr w:type="spellEnd"/>
      <w:r>
        <w:br/>
        <w:t xml:space="preserve">damit er </w:t>
      </w:r>
      <w:proofErr w:type="spellStart"/>
      <w:r>
        <w:t>wz</w:t>
      </w:r>
      <w:proofErr w:type="spellEnd"/>
      <w:r>
        <w:t xml:space="preserve"> </w:t>
      </w:r>
      <w:proofErr w:type="spellStart"/>
      <w:r>
        <w:t>umbfangen</w:t>
      </w:r>
      <w:proofErr w:type="spellEnd"/>
      <w:r>
        <w:br/>
      </w:r>
      <w:proofErr w:type="spellStart"/>
      <w:r>
        <w:t>gleych</w:t>
      </w:r>
      <w:proofErr w:type="spellEnd"/>
      <w:r>
        <w:t xml:space="preserve"> wie man eins zum grab </w:t>
      </w:r>
      <w:proofErr w:type="spellStart"/>
      <w:r>
        <w:t>bereyt</w:t>
      </w:r>
      <w:proofErr w:type="spellEnd"/>
      <w:r>
        <w:br/>
        <w:t xml:space="preserve">also kam er </w:t>
      </w:r>
      <w:proofErr w:type="spellStart"/>
      <w:r>
        <w:t>gegangenn</w:t>
      </w:r>
      <w:proofErr w:type="spellEnd"/>
      <w:r>
        <w:br/>
        <w:t>Jesus auch seine Junger hieß</w:t>
      </w:r>
      <w:r>
        <w:br/>
        <w:t xml:space="preserve">das </w:t>
      </w:r>
      <w:proofErr w:type="spellStart"/>
      <w:r>
        <w:t>sy</w:t>
      </w:r>
      <w:proofErr w:type="spellEnd"/>
      <w:r>
        <w:t xml:space="preserve"> </w:t>
      </w:r>
      <w:proofErr w:type="spellStart"/>
      <w:r>
        <w:t>jn</w:t>
      </w:r>
      <w:proofErr w:type="spellEnd"/>
      <w:r>
        <w:t xml:space="preserve"> </w:t>
      </w:r>
      <w:proofErr w:type="spellStart"/>
      <w:r>
        <w:t>solten</w:t>
      </w:r>
      <w:proofErr w:type="spellEnd"/>
      <w:r>
        <w:t xml:space="preserve"> lösen </w:t>
      </w:r>
      <w:proofErr w:type="spellStart"/>
      <w:r>
        <w:t>auff</w:t>
      </w:r>
      <w:proofErr w:type="spellEnd"/>
      <w:r>
        <w:br/>
        <w:t xml:space="preserve">was man </w:t>
      </w:r>
      <w:proofErr w:type="spellStart"/>
      <w:r>
        <w:t>jn</w:t>
      </w:r>
      <w:proofErr w:type="spellEnd"/>
      <w:r>
        <w:t xml:space="preserve"> ledig ließ.</w:t>
      </w:r>
    </w:p>
    <w:p w14:paraId="73308789" w14:textId="77777777" w:rsidR="00562235" w:rsidRDefault="00562235" w:rsidP="00562235">
      <w:pPr>
        <w:pStyle w:val="StandardWeb"/>
        <w:spacing w:before="0" w:beforeAutospacing="0" w:after="150" w:afterAutospacing="0"/>
      </w:pPr>
      <w:r>
        <w:t xml:space="preserve">Also end ich </w:t>
      </w:r>
      <w:proofErr w:type="spellStart"/>
      <w:r>
        <w:t>dise</w:t>
      </w:r>
      <w:proofErr w:type="spellEnd"/>
      <w:r>
        <w:t xml:space="preserve"> </w:t>
      </w:r>
      <w:proofErr w:type="spellStart"/>
      <w:r>
        <w:t>gschicht</w:t>
      </w:r>
      <w:proofErr w:type="spellEnd"/>
      <w:r>
        <w:br/>
        <w:t xml:space="preserve">als mich die </w:t>
      </w:r>
      <w:proofErr w:type="spellStart"/>
      <w:r>
        <w:t>schrifft</w:t>
      </w:r>
      <w:proofErr w:type="spellEnd"/>
      <w:r>
        <w:t xml:space="preserve"> des hat </w:t>
      </w:r>
      <w:proofErr w:type="spellStart"/>
      <w:r>
        <w:t>bericht</w:t>
      </w:r>
      <w:proofErr w:type="spellEnd"/>
      <w:r>
        <w:br/>
      </w:r>
      <w:proofErr w:type="spellStart"/>
      <w:r>
        <w:t>vnnd</w:t>
      </w:r>
      <w:proofErr w:type="spellEnd"/>
      <w:r>
        <w:t xml:space="preserve"> mir verstand hat geben.</w:t>
      </w:r>
      <w:r>
        <w:br/>
        <w:t xml:space="preserve">Hört wie das wunder </w:t>
      </w:r>
      <w:proofErr w:type="spellStart"/>
      <w:r>
        <w:t>zeychenn</w:t>
      </w:r>
      <w:proofErr w:type="spellEnd"/>
      <w:r>
        <w:t xml:space="preserve"> </w:t>
      </w:r>
      <w:proofErr w:type="spellStart"/>
      <w:r>
        <w:t>bschach</w:t>
      </w:r>
      <w:proofErr w:type="spellEnd"/>
      <w:r>
        <w:br/>
        <w:t xml:space="preserve">so bald der Herr </w:t>
      </w:r>
      <w:proofErr w:type="spellStart"/>
      <w:r>
        <w:t>dz</w:t>
      </w:r>
      <w:proofErr w:type="spellEnd"/>
      <w:r>
        <w:t xml:space="preserve"> </w:t>
      </w:r>
      <w:proofErr w:type="spellStart"/>
      <w:r>
        <w:t>wort</w:t>
      </w:r>
      <w:proofErr w:type="spellEnd"/>
      <w:r>
        <w:t xml:space="preserve"> </w:t>
      </w:r>
      <w:proofErr w:type="spellStart"/>
      <w:r>
        <w:t>außsprach</w:t>
      </w:r>
      <w:proofErr w:type="spellEnd"/>
      <w:r>
        <w:br/>
        <w:t xml:space="preserve">da </w:t>
      </w:r>
      <w:proofErr w:type="spellStart"/>
      <w:r>
        <w:t>het</w:t>
      </w:r>
      <w:proofErr w:type="spellEnd"/>
      <w:r>
        <w:t xml:space="preserve"> er schon das leben.</w:t>
      </w:r>
      <w:r>
        <w:br/>
        <w:t xml:space="preserve">Also </w:t>
      </w:r>
      <w:proofErr w:type="spellStart"/>
      <w:r>
        <w:t>hatt</w:t>
      </w:r>
      <w:proofErr w:type="spellEnd"/>
      <w:r>
        <w:t xml:space="preserve"> er sein </w:t>
      </w:r>
      <w:proofErr w:type="spellStart"/>
      <w:r>
        <w:t>Götlich</w:t>
      </w:r>
      <w:proofErr w:type="spellEnd"/>
      <w:r>
        <w:t xml:space="preserve"> </w:t>
      </w:r>
      <w:proofErr w:type="spellStart"/>
      <w:r>
        <w:t>krafft</w:t>
      </w:r>
      <w:proofErr w:type="spellEnd"/>
      <w:r>
        <w:br/>
        <w:t xml:space="preserve">vor allem </w:t>
      </w:r>
      <w:proofErr w:type="spellStart"/>
      <w:r>
        <w:t>volck</w:t>
      </w:r>
      <w:proofErr w:type="spellEnd"/>
      <w:r>
        <w:t xml:space="preserve"> </w:t>
      </w:r>
      <w:proofErr w:type="spellStart"/>
      <w:r>
        <w:t>bewisen</w:t>
      </w:r>
      <w:proofErr w:type="spellEnd"/>
      <w:r>
        <w:br/>
      </w:r>
      <w:proofErr w:type="spellStart"/>
      <w:r>
        <w:t>darumb</w:t>
      </w:r>
      <w:proofErr w:type="spellEnd"/>
      <w:r>
        <w:t xml:space="preserve"> er </w:t>
      </w:r>
      <w:proofErr w:type="spellStart"/>
      <w:r>
        <w:t>dise</w:t>
      </w:r>
      <w:proofErr w:type="spellEnd"/>
      <w:r>
        <w:t xml:space="preserve"> ding verschafft</w:t>
      </w:r>
      <w:r>
        <w:br/>
        <w:t xml:space="preserve">darinnen </w:t>
      </w:r>
      <w:proofErr w:type="spellStart"/>
      <w:r>
        <w:t>Got</w:t>
      </w:r>
      <w:proofErr w:type="spellEnd"/>
      <w:r>
        <w:t xml:space="preserve"> </w:t>
      </w:r>
      <w:proofErr w:type="spellStart"/>
      <w:r>
        <w:t>wirt</w:t>
      </w:r>
      <w:proofErr w:type="spellEnd"/>
      <w:r>
        <w:t xml:space="preserve"> </w:t>
      </w:r>
      <w:proofErr w:type="spellStart"/>
      <w:r>
        <w:t>geprisen</w:t>
      </w:r>
      <w:proofErr w:type="spellEnd"/>
      <w:r>
        <w:br/>
      </w:r>
      <w:proofErr w:type="spellStart"/>
      <w:r>
        <w:t>darbey</w:t>
      </w:r>
      <w:proofErr w:type="spellEnd"/>
      <w:r>
        <w:t xml:space="preserve"> </w:t>
      </w:r>
      <w:proofErr w:type="spellStart"/>
      <w:r>
        <w:t>erkent</w:t>
      </w:r>
      <w:proofErr w:type="spellEnd"/>
      <w:r>
        <w:t xml:space="preserve"> ein </w:t>
      </w:r>
      <w:proofErr w:type="spellStart"/>
      <w:r>
        <w:t>yeder</w:t>
      </w:r>
      <w:proofErr w:type="spellEnd"/>
      <w:r>
        <w:t xml:space="preserve"> Christ</w:t>
      </w:r>
      <w:r>
        <w:br/>
        <w:t>das Jesus Christus Gottes Sun</w:t>
      </w:r>
      <w:r>
        <w:br/>
        <w:t xml:space="preserve">allein </w:t>
      </w:r>
      <w:proofErr w:type="spellStart"/>
      <w:r>
        <w:t>dz</w:t>
      </w:r>
      <w:proofErr w:type="spellEnd"/>
      <w:r>
        <w:t xml:space="preserve"> leben ist.</w:t>
      </w:r>
    </w:p>
    <w:p w14:paraId="27CC990B" w14:textId="77777777" w:rsidR="00562235" w:rsidRDefault="00562235" w:rsidP="00562235">
      <w:pPr>
        <w:pStyle w:val="StandardWeb"/>
        <w:spacing w:before="0" w:beforeAutospacing="0" w:after="150" w:afterAutospacing="0"/>
      </w:pPr>
      <w:r>
        <w:t>Amen.</w:t>
      </w:r>
    </w:p>
    <w:p w14:paraId="445B3C47" w14:textId="77777777" w:rsidR="00562235" w:rsidRDefault="00562235" w:rsidP="00562235">
      <w:pPr>
        <w:pStyle w:val="berschrift1"/>
      </w:pPr>
      <w:proofErr w:type="spellStart"/>
      <w:r w:rsidRPr="00562235">
        <w:t>Jacobslied</w:t>
      </w:r>
      <w:proofErr w:type="spellEnd"/>
    </w:p>
    <w:p w14:paraId="7B2437A5" w14:textId="77777777" w:rsidR="00562235" w:rsidRDefault="00562235" w:rsidP="00562235">
      <w:pPr>
        <w:pStyle w:val="StandardWeb"/>
        <w:spacing w:before="0" w:beforeAutospacing="0" w:after="150" w:afterAutospacing="0"/>
      </w:pPr>
      <w:proofErr w:type="spellStart"/>
      <w:r>
        <w:t>WElcher</w:t>
      </w:r>
      <w:proofErr w:type="spellEnd"/>
      <w:r>
        <w:t xml:space="preserve"> das </w:t>
      </w:r>
      <w:proofErr w:type="spellStart"/>
      <w:r>
        <w:t>ellend</w:t>
      </w:r>
      <w:proofErr w:type="spellEnd"/>
      <w:r>
        <w:t xml:space="preserve"> </w:t>
      </w:r>
      <w:proofErr w:type="spellStart"/>
      <w:r>
        <w:t>bauwen</w:t>
      </w:r>
      <w:proofErr w:type="spellEnd"/>
      <w:r>
        <w:t xml:space="preserve"> wöll</w:t>
      </w:r>
      <w:r>
        <w:br/>
        <w:t xml:space="preserve">der mach sich </w:t>
      </w:r>
      <w:proofErr w:type="spellStart"/>
      <w:r>
        <w:t>auff</w:t>
      </w:r>
      <w:proofErr w:type="spellEnd"/>
      <w:r>
        <w:t xml:space="preserve"> und </w:t>
      </w:r>
      <w:proofErr w:type="spellStart"/>
      <w:r>
        <w:t>rüst</w:t>
      </w:r>
      <w:proofErr w:type="spellEnd"/>
      <w:r>
        <w:t xml:space="preserve"> sich schnell</w:t>
      </w:r>
      <w:r>
        <w:br/>
      </w:r>
      <w:proofErr w:type="spellStart"/>
      <w:r>
        <w:t>wol</w:t>
      </w:r>
      <w:proofErr w:type="spellEnd"/>
      <w:r>
        <w:t xml:space="preserve"> </w:t>
      </w:r>
      <w:proofErr w:type="spellStart"/>
      <w:r>
        <w:t>auff</w:t>
      </w:r>
      <w:proofErr w:type="spellEnd"/>
      <w:r>
        <w:t xml:space="preserve"> die rechten </w:t>
      </w:r>
      <w:proofErr w:type="spellStart"/>
      <w:r>
        <w:t>strassen</w:t>
      </w:r>
      <w:proofErr w:type="spellEnd"/>
      <w:r>
        <w:br/>
        <w:t xml:space="preserve">Vater </w:t>
      </w:r>
      <w:proofErr w:type="spellStart"/>
      <w:r>
        <w:t>muter</w:t>
      </w:r>
      <w:proofErr w:type="spellEnd"/>
      <w:r>
        <w:t xml:space="preserve"> ehr und gut</w:t>
      </w:r>
      <w:r>
        <w:br/>
        <w:t xml:space="preserve">sich </w:t>
      </w:r>
      <w:proofErr w:type="spellStart"/>
      <w:r>
        <w:t>selbs</w:t>
      </w:r>
      <w:proofErr w:type="spellEnd"/>
      <w:r>
        <w:t xml:space="preserve"> </w:t>
      </w:r>
      <w:proofErr w:type="spellStart"/>
      <w:r>
        <w:t>muß</w:t>
      </w:r>
      <w:proofErr w:type="spellEnd"/>
      <w:r>
        <w:t xml:space="preserve"> er verlassen.</w:t>
      </w:r>
    </w:p>
    <w:p w14:paraId="3777BC90" w14:textId="77777777" w:rsidR="00562235" w:rsidRDefault="00562235" w:rsidP="00562235">
      <w:pPr>
        <w:pStyle w:val="StandardWeb"/>
        <w:spacing w:before="0" w:beforeAutospacing="0" w:after="150" w:afterAutospacing="0"/>
      </w:pPr>
      <w:r>
        <w:t xml:space="preserve">Stab und </w:t>
      </w:r>
      <w:proofErr w:type="spellStart"/>
      <w:r>
        <w:t>ruten</w:t>
      </w:r>
      <w:proofErr w:type="spellEnd"/>
      <w:r>
        <w:t xml:space="preserve"> </w:t>
      </w:r>
      <w:proofErr w:type="spellStart"/>
      <w:r>
        <w:t>muß</w:t>
      </w:r>
      <w:proofErr w:type="spellEnd"/>
      <w:r>
        <w:t xml:space="preserve"> er </w:t>
      </w:r>
      <w:proofErr w:type="spellStart"/>
      <w:r>
        <w:t>han</w:t>
      </w:r>
      <w:proofErr w:type="spellEnd"/>
      <w:r>
        <w:br/>
        <w:t xml:space="preserve">mit </w:t>
      </w:r>
      <w:proofErr w:type="spellStart"/>
      <w:r>
        <w:t>Dauid</w:t>
      </w:r>
      <w:proofErr w:type="spellEnd"/>
      <w:r>
        <w:t xml:space="preserve"> tröstlich ein her </w:t>
      </w:r>
      <w:proofErr w:type="spellStart"/>
      <w:r>
        <w:t>gan</w:t>
      </w:r>
      <w:proofErr w:type="spellEnd"/>
      <w:r>
        <w:br/>
        <w:t xml:space="preserve">im weg der Gottes </w:t>
      </w:r>
      <w:proofErr w:type="spellStart"/>
      <w:r>
        <w:t>gepoten</w:t>
      </w:r>
      <w:proofErr w:type="spellEnd"/>
      <w:r>
        <w:br/>
        <w:t xml:space="preserve">Der </w:t>
      </w:r>
      <w:proofErr w:type="spellStart"/>
      <w:r>
        <w:t>hefen</w:t>
      </w:r>
      <w:proofErr w:type="spellEnd"/>
      <w:r>
        <w:t xml:space="preserve"> </w:t>
      </w:r>
      <w:proofErr w:type="spellStart"/>
      <w:r>
        <w:t>Egypti</w:t>
      </w:r>
      <w:proofErr w:type="spellEnd"/>
      <w:r>
        <w:t xml:space="preserve"> achten nicht</w:t>
      </w:r>
      <w:r>
        <w:br/>
        <w:t xml:space="preserve">des </w:t>
      </w:r>
      <w:proofErr w:type="spellStart"/>
      <w:r>
        <w:t>flaischs</w:t>
      </w:r>
      <w:proofErr w:type="spellEnd"/>
      <w:r>
        <w:t xml:space="preserve"> </w:t>
      </w:r>
      <w:proofErr w:type="spellStart"/>
      <w:r>
        <w:t>darinn</w:t>
      </w:r>
      <w:proofErr w:type="spellEnd"/>
      <w:r>
        <w:t xml:space="preserve"> </w:t>
      </w:r>
      <w:proofErr w:type="spellStart"/>
      <w:r>
        <w:t>gesoten</w:t>
      </w:r>
      <w:proofErr w:type="spellEnd"/>
      <w:r>
        <w:t>.</w:t>
      </w:r>
    </w:p>
    <w:p w14:paraId="0789B177" w14:textId="77777777" w:rsidR="00562235" w:rsidRDefault="00562235" w:rsidP="00562235">
      <w:pPr>
        <w:pStyle w:val="StandardWeb"/>
        <w:spacing w:before="0" w:beforeAutospacing="0" w:after="150" w:afterAutospacing="0"/>
      </w:pPr>
      <w:r>
        <w:t xml:space="preserve">Zum rechten </w:t>
      </w:r>
      <w:proofErr w:type="spellStart"/>
      <w:r>
        <w:t>brunnen</w:t>
      </w:r>
      <w:proofErr w:type="spellEnd"/>
      <w:r>
        <w:t xml:space="preserve"> </w:t>
      </w:r>
      <w:proofErr w:type="spellStart"/>
      <w:r>
        <w:t>muß</w:t>
      </w:r>
      <w:proofErr w:type="spellEnd"/>
      <w:r>
        <w:t xml:space="preserve"> er </w:t>
      </w:r>
      <w:proofErr w:type="spellStart"/>
      <w:r>
        <w:t>gan</w:t>
      </w:r>
      <w:proofErr w:type="spellEnd"/>
      <w:r>
        <w:br/>
        <w:t xml:space="preserve">die </w:t>
      </w:r>
      <w:proofErr w:type="spellStart"/>
      <w:r>
        <w:t>pfützen</w:t>
      </w:r>
      <w:proofErr w:type="spellEnd"/>
      <w:r>
        <w:t xml:space="preserve"> </w:t>
      </w:r>
      <w:proofErr w:type="spellStart"/>
      <w:r>
        <w:t>ungetruncken</w:t>
      </w:r>
      <w:proofErr w:type="spellEnd"/>
      <w:r>
        <w:t xml:space="preserve"> </w:t>
      </w:r>
      <w:proofErr w:type="spellStart"/>
      <w:r>
        <w:t>lan</w:t>
      </w:r>
      <w:proofErr w:type="spellEnd"/>
      <w:r>
        <w:br/>
        <w:t xml:space="preserve">will er der </w:t>
      </w:r>
      <w:proofErr w:type="spellStart"/>
      <w:r>
        <w:t>gsunndthait</w:t>
      </w:r>
      <w:proofErr w:type="spellEnd"/>
      <w:r>
        <w:t xml:space="preserve"> pflegen</w:t>
      </w:r>
      <w:r>
        <w:br/>
      </w:r>
      <w:proofErr w:type="spellStart"/>
      <w:r>
        <w:t>Bewar</w:t>
      </w:r>
      <w:proofErr w:type="spellEnd"/>
      <w:r>
        <w:t xml:space="preserve"> sich mit </w:t>
      </w:r>
      <w:proofErr w:type="spellStart"/>
      <w:r>
        <w:t>speiß</w:t>
      </w:r>
      <w:proofErr w:type="spellEnd"/>
      <w:r>
        <w:t xml:space="preserve"> die nicht </w:t>
      </w:r>
      <w:proofErr w:type="spellStart"/>
      <w:r>
        <w:t>zerinn</w:t>
      </w:r>
      <w:proofErr w:type="spellEnd"/>
      <w:r>
        <w:br/>
        <w:t xml:space="preserve">sein </w:t>
      </w:r>
      <w:proofErr w:type="spellStart"/>
      <w:r>
        <w:t>burd</w:t>
      </w:r>
      <w:proofErr w:type="spellEnd"/>
      <w:r>
        <w:t xml:space="preserve"> </w:t>
      </w:r>
      <w:proofErr w:type="spellStart"/>
      <w:r>
        <w:t>muß</w:t>
      </w:r>
      <w:proofErr w:type="spellEnd"/>
      <w:r>
        <w:t xml:space="preserve"> er tragen.</w:t>
      </w:r>
    </w:p>
    <w:p w14:paraId="4869CAD7" w14:textId="77777777" w:rsidR="00562235" w:rsidRDefault="00562235" w:rsidP="00562235">
      <w:pPr>
        <w:pStyle w:val="StandardWeb"/>
        <w:spacing w:before="0" w:beforeAutospacing="0" w:after="150" w:afterAutospacing="0"/>
      </w:pPr>
      <w:r>
        <w:t>Für und für hang er alle tag</w:t>
      </w:r>
      <w:r>
        <w:br/>
        <w:t xml:space="preserve">on </w:t>
      </w:r>
      <w:proofErr w:type="spellStart"/>
      <w:r>
        <w:t>hindersich</w:t>
      </w:r>
      <w:proofErr w:type="spellEnd"/>
      <w:r>
        <w:t xml:space="preserve"> sehen als </w:t>
      </w:r>
      <w:proofErr w:type="spellStart"/>
      <w:r>
        <w:t>weyt</w:t>
      </w:r>
      <w:proofErr w:type="spellEnd"/>
      <w:r>
        <w:t xml:space="preserve"> er mag</w:t>
      </w:r>
      <w:r>
        <w:br/>
        <w:t xml:space="preserve">sorg soll er </w:t>
      </w:r>
      <w:proofErr w:type="spellStart"/>
      <w:r>
        <w:t>lassenn</w:t>
      </w:r>
      <w:proofErr w:type="spellEnd"/>
      <w:r>
        <w:t xml:space="preserve"> </w:t>
      </w:r>
      <w:proofErr w:type="spellStart"/>
      <w:r>
        <w:t>faren</w:t>
      </w:r>
      <w:proofErr w:type="spellEnd"/>
      <w:r>
        <w:br/>
        <w:t xml:space="preserve">Gott der </w:t>
      </w:r>
      <w:proofErr w:type="spellStart"/>
      <w:r>
        <w:t>speyßt</w:t>
      </w:r>
      <w:proofErr w:type="spellEnd"/>
      <w:r>
        <w:t xml:space="preserve"> die </w:t>
      </w:r>
      <w:proofErr w:type="spellStart"/>
      <w:r>
        <w:t>vögel</w:t>
      </w:r>
      <w:proofErr w:type="spellEnd"/>
      <w:r>
        <w:t xml:space="preserve"> und </w:t>
      </w:r>
      <w:proofErr w:type="spellStart"/>
      <w:r>
        <w:t>thier</w:t>
      </w:r>
      <w:proofErr w:type="spellEnd"/>
      <w:r>
        <w:br/>
        <w:t xml:space="preserve">der </w:t>
      </w:r>
      <w:proofErr w:type="spellStart"/>
      <w:r>
        <w:t>wirdt</w:t>
      </w:r>
      <w:proofErr w:type="spellEnd"/>
      <w:r>
        <w:t xml:space="preserve"> in </w:t>
      </w:r>
      <w:proofErr w:type="spellStart"/>
      <w:r>
        <w:t>wol</w:t>
      </w:r>
      <w:proofErr w:type="spellEnd"/>
      <w:r>
        <w:t xml:space="preserve"> </w:t>
      </w:r>
      <w:proofErr w:type="spellStart"/>
      <w:r>
        <w:t>bewaren</w:t>
      </w:r>
      <w:proofErr w:type="spellEnd"/>
      <w:r>
        <w:t>.</w:t>
      </w:r>
    </w:p>
    <w:p w14:paraId="1D97852E" w14:textId="77777777" w:rsidR="00562235" w:rsidRDefault="00562235" w:rsidP="00562235">
      <w:pPr>
        <w:pStyle w:val="StandardWeb"/>
        <w:spacing w:before="0" w:beforeAutospacing="0" w:after="150" w:afterAutospacing="0"/>
      </w:pPr>
      <w:proofErr w:type="spellStart"/>
      <w:r>
        <w:t>Findt</w:t>
      </w:r>
      <w:proofErr w:type="spellEnd"/>
      <w:r>
        <w:t xml:space="preserve"> er </w:t>
      </w:r>
      <w:proofErr w:type="spellStart"/>
      <w:r>
        <w:t>ain</w:t>
      </w:r>
      <w:proofErr w:type="spellEnd"/>
      <w:r>
        <w:t xml:space="preserve"> Bruder </w:t>
      </w:r>
      <w:proofErr w:type="spellStart"/>
      <w:r>
        <w:t>auff</w:t>
      </w:r>
      <w:proofErr w:type="spellEnd"/>
      <w:r>
        <w:t xml:space="preserve"> der </w:t>
      </w:r>
      <w:proofErr w:type="spellStart"/>
      <w:r>
        <w:t>ban</w:t>
      </w:r>
      <w:proofErr w:type="spellEnd"/>
      <w:r>
        <w:br/>
        <w:t xml:space="preserve">soll ehr </w:t>
      </w:r>
      <w:proofErr w:type="spellStart"/>
      <w:r>
        <w:t>nit</w:t>
      </w:r>
      <w:proofErr w:type="spellEnd"/>
      <w:r>
        <w:t xml:space="preserve"> lassen </w:t>
      </w:r>
      <w:proofErr w:type="spellStart"/>
      <w:r>
        <w:t>mangel</w:t>
      </w:r>
      <w:proofErr w:type="spellEnd"/>
      <w:r>
        <w:t xml:space="preserve"> </w:t>
      </w:r>
      <w:proofErr w:type="spellStart"/>
      <w:r>
        <w:t>han</w:t>
      </w:r>
      <w:proofErr w:type="spellEnd"/>
      <w:r>
        <w:br/>
        <w:t xml:space="preserve">sein </w:t>
      </w:r>
      <w:proofErr w:type="spellStart"/>
      <w:r>
        <w:t>speyß</w:t>
      </w:r>
      <w:proofErr w:type="spellEnd"/>
      <w:r>
        <w:t xml:space="preserve"> und </w:t>
      </w:r>
      <w:proofErr w:type="spellStart"/>
      <w:r>
        <w:t>tranck</w:t>
      </w:r>
      <w:proofErr w:type="spellEnd"/>
      <w:r>
        <w:t xml:space="preserve"> im geben</w:t>
      </w:r>
      <w:r>
        <w:br/>
        <w:t xml:space="preserve">Gnad und </w:t>
      </w:r>
      <w:proofErr w:type="spellStart"/>
      <w:r>
        <w:t>ablaß</w:t>
      </w:r>
      <w:proofErr w:type="spellEnd"/>
      <w:r>
        <w:t xml:space="preserve"> </w:t>
      </w:r>
      <w:proofErr w:type="spellStart"/>
      <w:r>
        <w:t>diser</w:t>
      </w:r>
      <w:proofErr w:type="spellEnd"/>
      <w:r>
        <w:t xml:space="preserve"> </w:t>
      </w:r>
      <w:proofErr w:type="spellStart"/>
      <w:r>
        <w:t>fart</w:t>
      </w:r>
      <w:proofErr w:type="spellEnd"/>
      <w:r>
        <w:br/>
        <w:t>ist dort das ewig leben.</w:t>
      </w:r>
    </w:p>
    <w:p w14:paraId="2186AA35" w14:textId="77777777" w:rsidR="00562235" w:rsidRDefault="00562235" w:rsidP="00562235">
      <w:pPr>
        <w:pStyle w:val="berschrift1"/>
      </w:pPr>
      <w:r w:rsidRPr="00562235">
        <w:t xml:space="preserve">Das </w:t>
      </w:r>
      <w:proofErr w:type="spellStart"/>
      <w:r w:rsidRPr="00562235">
        <w:t>ander</w:t>
      </w:r>
      <w:proofErr w:type="spellEnd"/>
      <w:r w:rsidRPr="00562235">
        <w:t xml:space="preserve"> Jacobs Lied</w:t>
      </w:r>
    </w:p>
    <w:p w14:paraId="463C8680" w14:textId="77777777" w:rsidR="00562235" w:rsidRDefault="00562235" w:rsidP="00562235">
      <w:pPr>
        <w:pStyle w:val="StandardWeb"/>
        <w:spacing w:before="0" w:beforeAutospacing="0" w:after="150" w:afterAutospacing="0"/>
      </w:pPr>
      <w:proofErr w:type="spellStart"/>
      <w:r>
        <w:t>WElcher</w:t>
      </w:r>
      <w:proofErr w:type="spellEnd"/>
      <w:r>
        <w:t xml:space="preserve"> das </w:t>
      </w:r>
      <w:proofErr w:type="spellStart"/>
      <w:r>
        <w:t>ellend</w:t>
      </w:r>
      <w:proofErr w:type="spellEnd"/>
      <w:r>
        <w:t xml:space="preserve"> </w:t>
      </w:r>
      <w:proofErr w:type="spellStart"/>
      <w:r>
        <w:t>bawen</w:t>
      </w:r>
      <w:proofErr w:type="spellEnd"/>
      <w:r>
        <w:t xml:space="preserve"> wöll</w:t>
      </w:r>
      <w:r>
        <w:br/>
        <w:t xml:space="preserve">sein Seel </w:t>
      </w:r>
      <w:proofErr w:type="spellStart"/>
      <w:r>
        <w:t>bewaren</w:t>
      </w:r>
      <w:proofErr w:type="spellEnd"/>
      <w:r>
        <w:t xml:space="preserve"> vor der Hell</w:t>
      </w:r>
      <w:r>
        <w:br/>
        <w:t xml:space="preserve">der </w:t>
      </w:r>
      <w:proofErr w:type="spellStart"/>
      <w:r>
        <w:t>ziech</w:t>
      </w:r>
      <w:proofErr w:type="spellEnd"/>
      <w:r>
        <w:t xml:space="preserve"> </w:t>
      </w:r>
      <w:proofErr w:type="spellStart"/>
      <w:r>
        <w:t>auff</w:t>
      </w:r>
      <w:proofErr w:type="spellEnd"/>
      <w:r>
        <w:t xml:space="preserve"> Christus </w:t>
      </w:r>
      <w:proofErr w:type="spellStart"/>
      <w:r>
        <w:t>strassenn</w:t>
      </w:r>
      <w:proofErr w:type="spellEnd"/>
      <w:r>
        <w:br/>
        <w:t xml:space="preserve">Dann wer wie im das leben </w:t>
      </w:r>
      <w:proofErr w:type="spellStart"/>
      <w:r>
        <w:t>wil</w:t>
      </w:r>
      <w:proofErr w:type="spellEnd"/>
      <w:r>
        <w:t xml:space="preserve"> </w:t>
      </w:r>
      <w:proofErr w:type="spellStart"/>
      <w:r>
        <w:t>han</w:t>
      </w:r>
      <w:proofErr w:type="spellEnd"/>
      <w:r>
        <w:br/>
        <w:t xml:space="preserve">der </w:t>
      </w:r>
      <w:proofErr w:type="spellStart"/>
      <w:r>
        <w:t>muß</w:t>
      </w:r>
      <w:proofErr w:type="spellEnd"/>
      <w:r>
        <w:t xml:space="preserve"> die </w:t>
      </w:r>
      <w:proofErr w:type="spellStart"/>
      <w:r>
        <w:t>welt</w:t>
      </w:r>
      <w:proofErr w:type="spellEnd"/>
      <w:r>
        <w:t xml:space="preserve"> verlassen.</w:t>
      </w:r>
    </w:p>
    <w:p w14:paraId="1B00AEC6" w14:textId="77777777" w:rsidR="00562235" w:rsidRDefault="00562235" w:rsidP="00562235">
      <w:pPr>
        <w:pStyle w:val="StandardWeb"/>
        <w:spacing w:before="0" w:beforeAutospacing="0" w:after="150" w:afterAutospacing="0"/>
      </w:pPr>
      <w:r>
        <w:t xml:space="preserve">Er </w:t>
      </w:r>
      <w:proofErr w:type="spellStart"/>
      <w:r>
        <w:t>sech</w:t>
      </w:r>
      <w:proofErr w:type="spellEnd"/>
      <w:r>
        <w:t xml:space="preserve"> das ehr </w:t>
      </w:r>
      <w:proofErr w:type="spellStart"/>
      <w:r>
        <w:t>thu</w:t>
      </w:r>
      <w:proofErr w:type="spellEnd"/>
      <w:r>
        <w:t xml:space="preserve"> rechter </w:t>
      </w:r>
      <w:proofErr w:type="spellStart"/>
      <w:r>
        <w:t>buß</w:t>
      </w:r>
      <w:proofErr w:type="spellEnd"/>
      <w:r>
        <w:br/>
      </w:r>
      <w:proofErr w:type="spellStart"/>
      <w:r>
        <w:t>ain</w:t>
      </w:r>
      <w:proofErr w:type="spellEnd"/>
      <w:r>
        <w:t xml:space="preserve"> </w:t>
      </w:r>
      <w:proofErr w:type="spellStart"/>
      <w:r>
        <w:t>neuwer</w:t>
      </w:r>
      <w:proofErr w:type="spellEnd"/>
      <w:r>
        <w:t xml:space="preserve"> </w:t>
      </w:r>
      <w:proofErr w:type="spellStart"/>
      <w:r>
        <w:t>mensch</w:t>
      </w:r>
      <w:proofErr w:type="spellEnd"/>
      <w:r>
        <w:t xml:space="preserve"> er werden </w:t>
      </w:r>
      <w:proofErr w:type="spellStart"/>
      <w:r>
        <w:t>muß</w:t>
      </w:r>
      <w:proofErr w:type="spellEnd"/>
      <w:r>
        <w:br/>
        <w:t xml:space="preserve">von </w:t>
      </w:r>
      <w:proofErr w:type="spellStart"/>
      <w:r>
        <w:t>sünden</w:t>
      </w:r>
      <w:proofErr w:type="spellEnd"/>
      <w:r>
        <w:t xml:space="preserve"> sich </w:t>
      </w:r>
      <w:proofErr w:type="spellStart"/>
      <w:r>
        <w:t>bekeren</w:t>
      </w:r>
      <w:proofErr w:type="spellEnd"/>
      <w:r>
        <w:br/>
        <w:t xml:space="preserve">Wer glaubt </w:t>
      </w:r>
      <w:proofErr w:type="spellStart"/>
      <w:r>
        <w:t>inn</w:t>
      </w:r>
      <w:proofErr w:type="spellEnd"/>
      <w:r>
        <w:t xml:space="preserve"> Gott der </w:t>
      </w:r>
      <w:proofErr w:type="spellStart"/>
      <w:r>
        <w:t>helt</w:t>
      </w:r>
      <w:proofErr w:type="spellEnd"/>
      <w:r>
        <w:t xml:space="preserve"> sein </w:t>
      </w:r>
      <w:proofErr w:type="spellStart"/>
      <w:r>
        <w:t>gepot</w:t>
      </w:r>
      <w:proofErr w:type="spellEnd"/>
      <w:r>
        <w:br/>
        <w:t>durch Christum unsern Herren.</w:t>
      </w:r>
    </w:p>
    <w:p w14:paraId="043DA658" w14:textId="77777777" w:rsidR="00562235" w:rsidRDefault="00562235" w:rsidP="00562235">
      <w:pPr>
        <w:pStyle w:val="StandardWeb"/>
        <w:spacing w:before="0" w:beforeAutospacing="0" w:after="150" w:afterAutospacing="0"/>
      </w:pPr>
      <w:r>
        <w:t xml:space="preserve">Der glaub on </w:t>
      </w:r>
      <w:proofErr w:type="spellStart"/>
      <w:r>
        <w:t>dwerck</w:t>
      </w:r>
      <w:proofErr w:type="spellEnd"/>
      <w:r>
        <w:t xml:space="preserve"> ist falscher schein</w:t>
      </w:r>
      <w:r>
        <w:br/>
        <w:t xml:space="preserve">er </w:t>
      </w:r>
      <w:proofErr w:type="spellStart"/>
      <w:r>
        <w:t>muß</w:t>
      </w:r>
      <w:proofErr w:type="spellEnd"/>
      <w:r>
        <w:t xml:space="preserve"> durchs Creutz </w:t>
      </w:r>
      <w:proofErr w:type="spellStart"/>
      <w:r>
        <w:t>beweret</w:t>
      </w:r>
      <w:proofErr w:type="spellEnd"/>
      <w:r>
        <w:t xml:space="preserve"> sein</w:t>
      </w:r>
      <w:r>
        <w:br/>
        <w:t xml:space="preserve">wie Gold im </w:t>
      </w:r>
      <w:proofErr w:type="spellStart"/>
      <w:r>
        <w:t>fewer</w:t>
      </w:r>
      <w:proofErr w:type="spellEnd"/>
      <w:r>
        <w:t xml:space="preserve"> probieret</w:t>
      </w:r>
      <w:r>
        <w:br/>
        <w:t xml:space="preserve">Wer glauben </w:t>
      </w:r>
      <w:proofErr w:type="spellStart"/>
      <w:r>
        <w:t>rümbt</w:t>
      </w:r>
      <w:proofErr w:type="spellEnd"/>
      <w:r>
        <w:br/>
        <w:t xml:space="preserve">die </w:t>
      </w:r>
      <w:proofErr w:type="spellStart"/>
      <w:r>
        <w:t>werck</w:t>
      </w:r>
      <w:proofErr w:type="spellEnd"/>
      <w:r>
        <w:t xml:space="preserve"> nicht übt</w:t>
      </w:r>
      <w:r>
        <w:br/>
        <w:t xml:space="preserve">der hat sich </w:t>
      </w:r>
      <w:proofErr w:type="spellStart"/>
      <w:r>
        <w:t>selbs</w:t>
      </w:r>
      <w:proofErr w:type="spellEnd"/>
      <w:r>
        <w:t xml:space="preserve"> </w:t>
      </w:r>
      <w:proofErr w:type="spellStart"/>
      <w:r>
        <w:t>verfüret</w:t>
      </w:r>
      <w:proofErr w:type="spellEnd"/>
      <w:r>
        <w:t>.</w:t>
      </w:r>
    </w:p>
    <w:p w14:paraId="4C232B3A" w14:textId="77777777" w:rsidR="00562235" w:rsidRDefault="00562235" w:rsidP="00562235">
      <w:pPr>
        <w:pStyle w:val="StandardWeb"/>
        <w:spacing w:before="0" w:beforeAutospacing="0" w:after="150" w:afterAutospacing="0"/>
      </w:pPr>
      <w:r>
        <w:t>Ein rechter Christ zeucht Christum an</w:t>
      </w:r>
      <w:r>
        <w:br/>
        <w:t xml:space="preserve">er ist </w:t>
      </w:r>
      <w:proofErr w:type="spellStart"/>
      <w:r>
        <w:t>fürwar</w:t>
      </w:r>
      <w:proofErr w:type="spellEnd"/>
      <w:r>
        <w:t xml:space="preserve"> die rechte </w:t>
      </w:r>
      <w:proofErr w:type="spellStart"/>
      <w:r>
        <w:t>ban</w:t>
      </w:r>
      <w:proofErr w:type="spellEnd"/>
      <w:r>
        <w:br/>
        <w:t xml:space="preserve">die </w:t>
      </w:r>
      <w:proofErr w:type="spellStart"/>
      <w:r>
        <w:t>warhait</w:t>
      </w:r>
      <w:proofErr w:type="spellEnd"/>
      <w:r>
        <w:t xml:space="preserve"> </w:t>
      </w:r>
      <w:proofErr w:type="spellStart"/>
      <w:r>
        <w:t>unnd</w:t>
      </w:r>
      <w:proofErr w:type="spellEnd"/>
      <w:r>
        <w:t xml:space="preserve"> das leben</w:t>
      </w:r>
      <w:r>
        <w:br/>
        <w:t>Wer also glaubt dem ist erlaubt</w:t>
      </w:r>
      <w:r>
        <w:br/>
        <w:t xml:space="preserve">durch Christum die </w:t>
      </w:r>
      <w:proofErr w:type="spellStart"/>
      <w:r>
        <w:t>sünd</w:t>
      </w:r>
      <w:proofErr w:type="spellEnd"/>
      <w:r>
        <w:t xml:space="preserve"> vergeben.</w:t>
      </w:r>
    </w:p>
    <w:p w14:paraId="7C3E1ED1" w14:textId="77777777" w:rsidR="00562235" w:rsidRDefault="00562235" w:rsidP="00562235">
      <w:pPr>
        <w:pStyle w:val="StandardWeb"/>
        <w:spacing w:before="0" w:beforeAutospacing="0" w:after="150" w:afterAutospacing="0"/>
      </w:pPr>
      <w:r>
        <w:t xml:space="preserve">Sein </w:t>
      </w:r>
      <w:proofErr w:type="spellStart"/>
      <w:r>
        <w:t>hauß</w:t>
      </w:r>
      <w:proofErr w:type="spellEnd"/>
      <w:r>
        <w:t xml:space="preserve"> </w:t>
      </w:r>
      <w:proofErr w:type="spellStart"/>
      <w:r>
        <w:t>bawt</w:t>
      </w:r>
      <w:proofErr w:type="spellEnd"/>
      <w:r>
        <w:t xml:space="preserve"> er auch rechten </w:t>
      </w:r>
      <w:proofErr w:type="spellStart"/>
      <w:r>
        <w:t>grund</w:t>
      </w:r>
      <w:proofErr w:type="spellEnd"/>
      <w:r>
        <w:br/>
        <w:t xml:space="preserve">die liebe ist sein höchster </w:t>
      </w:r>
      <w:proofErr w:type="spellStart"/>
      <w:r>
        <w:t>bund</w:t>
      </w:r>
      <w:proofErr w:type="spellEnd"/>
      <w:r>
        <w:br/>
        <w:t xml:space="preserve">die </w:t>
      </w:r>
      <w:proofErr w:type="spellStart"/>
      <w:r>
        <w:t>warhait</w:t>
      </w:r>
      <w:proofErr w:type="spellEnd"/>
      <w:r>
        <w:t xml:space="preserve"> </w:t>
      </w:r>
      <w:proofErr w:type="spellStart"/>
      <w:r>
        <w:t>allzeyt</w:t>
      </w:r>
      <w:proofErr w:type="spellEnd"/>
      <w:r>
        <w:t xml:space="preserve"> </w:t>
      </w:r>
      <w:proofErr w:type="spellStart"/>
      <w:r>
        <w:t>preyset</w:t>
      </w:r>
      <w:proofErr w:type="spellEnd"/>
      <w:r>
        <w:br/>
      </w:r>
      <w:proofErr w:type="spellStart"/>
      <w:r>
        <w:t>treybt</w:t>
      </w:r>
      <w:proofErr w:type="spellEnd"/>
      <w:r>
        <w:t xml:space="preserve"> </w:t>
      </w:r>
      <w:proofErr w:type="spellStart"/>
      <w:r>
        <w:t>unnd</w:t>
      </w:r>
      <w:proofErr w:type="spellEnd"/>
      <w:r>
        <w:t xml:space="preserve"> dringt</w:t>
      </w:r>
      <w:r>
        <w:br/>
      </w:r>
      <w:proofErr w:type="spellStart"/>
      <w:r>
        <w:t>gutt</w:t>
      </w:r>
      <w:proofErr w:type="spellEnd"/>
      <w:r>
        <w:t xml:space="preserve"> </w:t>
      </w:r>
      <w:proofErr w:type="spellStart"/>
      <w:r>
        <w:t>werck</w:t>
      </w:r>
      <w:proofErr w:type="spellEnd"/>
      <w:r>
        <w:t xml:space="preserve"> </w:t>
      </w:r>
      <w:proofErr w:type="spellStart"/>
      <w:r>
        <w:t>sy</w:t>
      </w:r>
      <w:proofErr w:type="spellEnd"/>
      <w:r>
        <w:t xml:space="preserve"> bringt</w:t>
      </w:r>
      <w:r>
        <w:br/>
        <w:t>den Glauben mit beweisen.</w:t>
      </w:r>
    </w:p>
    <w:p w14:paraId="76313474" w14:textId="77777777" w:rsidR="00562235" w:rsidRDefault="00562235" w:rsidP="00562235">
      <w:pPr>
        <w:pStyle w:val="StandardWeb"/>
        <w:spacing w:before="0" w:beforeAutospacing="0" w:after="150" w:afterAutospacing="0"/>
      </w:pPr>
      <w:r>
        <w:t xml:space="preserve">Ein rechter Christ der </w:t>
      </w:r>
      <w:proofErr w:type="spellStart"/>
      <w:r>
        <w:t>glaubig</w:t>
      </w:r>
      <w:proofErr w:type="spellEnd"/>
      <w:r>
        <w:t xml:space="preserve"> ist</w:t>
      </w:r>
      <w:r>
        <w:br/>
        <w:t xml:space="preserve">der ist </w:t>
      </w:r>
      <w:proofErr w:type="spellStart"/>
      <w:r>
        <w:t>alzeit</w:t>
      </w:r>
      <w:proofErr w:type="spellEnd"/>
      <w:r>
        <w:t xml:space="preserve"> mit </w:t>
      </w:r>
      <w:proofErr w:type="spellStart"/>
      <w:r>
        <w:t>gedult</w:t>
      </w:r>
      <w:proofErr w:type="spellEnd"/>
      <w:r>
        <w:t xml:space="preserve"> </w:t>
      </w:r>
      <w:proofErr w:type="spellStart"/>
      <w:r>
        <w:t>gerist</w:t>
      </w:r>
      <w:proofErr w:type="spellEnd"/>
      <w:r>
        <w:br/>
        <w:t xml:space="preserve">kein </w:t>
      </w:r>
      <w:proofErr w:type="spellStart"/>
      <w:r>
        <w:t>ubels</w:t>
      </w:r>
      <w:proofErr w:type="spellEnd"/>
      <w:r>
        <w:t xml:space="preserve"> </w:t>
      </w:r>
      <w:proofErr w:type="spellStart"/>
      <w:r>
        <w:t>thut</w:t>
      </w:r>
      <w:proofErr w:type="spellEnd"/>
      <w:r>
        <w:t xml:space="preserve"> er rechen</w:t>
      </w:r>
      <w:r>
        <w:br/>
        <w:t xml:space="preserve">Er lasset nach gibt Gott die </w:t>
      </w:r>
      <w:proofErr w:type="spellStart"/>
      <w:r>
        <w:t>rach</w:t>
      </w:r>
      <w:proofErr w:type="spellEnd"/>
      <w:r>
        <w:br/>
        <w:t xml:space="preserve">der </w:t>
      </w:r>
      <w:proofErr w:type="spellStart"/>
      <w:r>
        <w:t>wirt</w:t>
      </w:r>
      <w:proofErr w:type="spellEnd"/>
      <w:r>
        <w:t xml:space="preserve"> all ding </w:t>
      </w:r>
      <w:proofErr w:type="spellStart"/>
      <w:r>
        <w:t>außsprechen</w:t>
      </w:r>
      <w:proofErr w:type="spellEnd"/>
      <w:r>
        <w:t>.</w:t>
      </w:r>
    </w:p>
    <w:p w14:paraId="58B64225" w14:textId="77777777" w:rsidR="00562235" w:rsidRDefault="00562235" w:rsidP="00562235">
      <w:pPr>
        <w:pStyle w:val="StandardWeb"/>
        <w:spacing w:before="0" w:beforeAutospacing="0" w:after="150" w:afterAutospacing="0"/>
      </w:pPr>
      <w:r>
        <w:t xml:space="preserve">Also ist Christus </w:t>
      </w:r>
      <w:proofErr w:type="spellStart"/>
      <w:r>
        <w:t>Bilgerfart</w:t>
      </w:r>
      <w:proofErr w:type="spellEnd"/>
      <w:r>
        <w:br/>
      </w:r>
      <w:proofErr w:type="spellStart"/>
      <w:r>
        <w:t>fürwar</w:t>
      </w:r>
      <w:proofErr w:type="spellEnd"/>
      <w:r>
        <w:t xml:space="preserve"> seins </w:t>
      </w:r>
      <w:proofErr w:type="spellStart"/>
      <w:r>
        <w:t>Geyst</w:t>
      </w:r>
      <w:proofErr w:type="spellEnd"/>
      <w:r>
        <w:t xml:space="preserve"> </w:t>
      </w:r>
      <w:proofErr w:type="spellStart"/>
      <w:r>
        <w:t>inn</w:t>
      </w:r>
      <w:proofErr w:type="spellEnd"/>
      <w:r>
        <w:t xml:space="preserve"> solcher </w:t>
      </w:r>
      <w:proofErr w:type="spellStart"/>
      <w:r>
        <w:t>art</w:t>
      </w:r>
      <w:proofErr w:type="spellEnd"/>
      <w:r>
        <w:br/>
      </w:r>
      <w:proofErr w:type="spellStart"/>
      <w:r>
        <w:t>hatt</w:t>
      </w:r>
      <w:proofErr w:type="spellEnd"/>
      <w:r>
        <w:t xml:space="preserve"> </w:t>
      </w:r>
      <w:proofErr w:type="spellStart"/>
      <w:r>
        <w:t>unns</w:t>
      </w:r>
      <w:proofErr w:type="spellEnd"/>
      <w:r>
        <w:t xml:space="preserve"> ein </w:t>
      </w:r>
      <w:proofErr w:type="spellStart"/>
      <w:r>
        <w:t>fürbild</w:t>
      </w:r>
      <w:proofErr w:type="spellEnd"/>
      <w:r>
        <w:t xml:space="preserve"> </w:t>
      </w:r>
      <w:proofErr w:type="spellStart"/>
      <w:r>
        <w:t>glassen</w:t>
      </w:r>
      <w:proofErr w:type="spellEnd"/>
      <w:r>
        <w:br/>
        <w:t xml:space="preserve">das wir </w:t>
      </w:r>
      <w:proofErr w:type="spellStart"/>
      <w:r>
        <w:t>jm</w:t>
      </w:r>
      <w:proofErr w:type="spellEnd"/>
      <w:r>
        <w:t xml:space="preserve"> </w:t>
      </w:r>
      <w:proofErr w:type="spellStart"/>
      <w:r>
        <w:t>solten</w:t>
      </w:r>
      <w:proofErr w:type="spellEnd"/>
      <w:r>
        <w:t xml:space="preserve"> folgen nach</w:t>
      </w:r>
      <w:r>
        <w:br/>
        <w:t xml:space="preserve">und bleiben </w:t>
      </w:r>
      <w:proofErr w:type="spellStart"/>
      <w:r>
        <w:t>auff</w:t>
      </w:r>
      <w:proofErr w:type="spellEnd"/>
      <w:r>
        <w:t xml:space="preserve"> der </w:t>
      </w:r>
      <w:proofErr w:type="spellStart"/>
      <w:r>
        <w:t>strassen</w:t>
      </w:r>
      <w:proofErr w:type="spellEnd"/>
      <w:r>
        <w:t>.</w:t>
      </w:r>
    </w:p>
    <w:p w14:paraId="631476F5" w14:textId="77777777" w:rsidR="00562235" w:rsidRDefault="00562235" w:rsidP="00562235">
      <w:pPr>
        <w:pStyle w:val="StandardWeb"/>
        <w:spacing w:before="0" w:beforeAutospacing="0" w:after="150" w:afterAutospacing="0"/>
      </w:pPr>
      <w:r>
        <w:t xml:space="preserve">Wer solchen </w:t>
      </w:r>
      <w:proofErr w:type="spellStart"/>
      <w:r>
        <w:t>Geyst</w:t>
      </w:r>
      <w:proofErr w:type="spellEnd"/>
      <w:r>
        <w:t xml:space="preserve"> </w:t>
      </w:r>
      <w:proofErr w:type="spellStart"/>
      <w:r>
        <w:t>bey</w:t>
      </w:r>
      <w:proofErr w:type="spellEnd"/>
      <w:r>
        <w:t xml:space="preserve"> </w:t>
      </w:r>
      <w:proofErr w:type="spellStart"/>
      <w:r>
        <w:t>jm</w:t>
      </w:r>
      <w:proofErr w:type="spellEnd"/>
      <w:r>
        <w:t xml:space="preserve"> nicht </w:t>
      </w:r>
      <w:proofErr w:type="spellStart"/>
      <w:r>
        <w:t>hatt</w:t>
      </w:r>
      <w:proofErr w:type="spellEnd"/>
      <w:r>
        <w:br/>
        <w:t xml:space="preserve">der such </w:t>
      </w:r>
      <w:proofErr w:type="spellStart"/>
      <w:r>
        <w:t>bey</w:t>
      </w:r>
      <w:proofErr w:type="spellEnd"/>
      <w:r>
        <w:t xml:space="preserve"> </w:t>
      </w:r>
      <w:proofErr w:type="spellStart"/>
      <w:r>
        <w:t>Got</w:t>
      </w:r>
      <w:proofErr w:type="spellEnd"/>
      <w:r>
        <w:t xml:space="preserve"> auch </w:t>
      </w:r>
      <w:proofErr w:type="spellStart"/>
      <w:r>
        <w:t>frü</w:t>
      </w:r>
      <w:proofErr w:type="spellEnd"/>
      <w:r>
        <w:t xml:space="preserve"> und </w:t>
      </w:r>
      <w:proofErr w:type="spellStart"/>
      <w:r>
        <w:t>spat</w:t>
      </w:r>
      <w:proofErr w:type="spellEnd"/>
      <w:r>
        <w:br/>
      </w:r>
      <w:proofErr w:type="spellStart"/>
      <w:r>
        <w:t>golt</w:t>
      </w:r>
      <w:proofErr w:type="spellEnd"/>
      <w:r>
        <w:t xml:space="preserve"> </w:t>
      </w:r>
      <w:proofErr w:type="spellStart"/>
      <w:r>
        <w:t>muß</w:t>
      </w:r>
      <w:proofErr w:type="spellEnd"/>
      <w:r>
        <w:t xml:space="preserve"> man von </w:t>
      </w:r>
      <w:proofErr w:type="spellStart"/>
      <w:r>
        <w:t>jm</w:t>
      </w:r>
      <w:proofErr w:type="spellEnd"/>
      <w:r>
        <w:t xml:space="preserve"> </w:t>
      </w:r>
      <w:proofErr w:type="spellStart"/>
      <w:r>
        <w:t>kauffen</w:t>
      </w:r>
      <w:proofErr w:type="spellEnd"/>
      <w:r>
        <w:br/>
        <w:t xml:space="preserve">Das höchste gut durch Christus </w:t>
      </w:r>
      <w:proofErr w:type="spellStart"/>
      <w:r>
        <w:t>blut</w:t>
      </w:r>
      <w:proofErr w:type="spellEnd"/>
      <w:r>
        <w:br/>
        <w:t xml:space="preserve">sonst </w:t>
      </w:r>
      <w:proofErr w:type="spellStart"/>
      <w:r>
        <w:t>hilfft</w:t>
      </w:r>
      <w:proofErr w:type="spellEnd"/>
      <w:r>
        <w:t xml:space="preserve"> kein </w:t>
      </w:r>
      <w:proofErr w:type="spellStart"/>
      <w:r>
        <w:t>walln</w:t>
      </w:r>
      <w:proofErr w:type="spellEnd"/>
      <w:r>
        <w:t xml:space="preserve"> noch </w:t>
      </w:r>
      <w:proofErr w:type="spellStart"/>
      <w:r>
        <w:t>lauffen</w:t>
      </w:r>
      <w:proofErr w:type="spellEnd"/>
      <w:r>
        <w:t>.</w:t>
      </w:r>
    </w:p>
    <w:p w14:paraId="232475F7" w14:textId="77777777" w:rsidR="00562235" w:rsidRDefault="00562235" w:rsidP="00562235">
      <w:pPr>
        <w:pStyle w:val="StandardWeb"/>
        <w:spacing w:before="0" w:beforeAutospacing="0" w:after="150" w:afterAutospacing="0"/>
      </w:pPr>
      <w:r>
        <w:t xml:space="preserve">Wer anders </w:t>
      </w:r>
      <w:proofErr w:type="spellStart"/>
      <w:r>
        <w:t>meynt</w:t>
      </w:r>
      <w:proofErr w:type="spellEnd"/>
      <w:r>
        <w:t xml:space="preserve"> zukommen dahin</w:t>
      </w:r>
      <w:r>
        <w:br/>
        <w:t xml:space="preserve">der geht </w:t>
      </w:r>
      <w:proofErr w:type="spellStart"/>
      <w:r>
        <w:t>nit</w:t>
      </w:r>
      <w:proofErr w:type="spellEnd"/>
      <w:r>
        <w:t xml:space="preserve"> recht durch Christum ein</w:t>
      </w:r>
      <w:r>
        <w:br/>
        <w:t xml:space="preserve">der </w:t>
      </w:r>
      <w:proofErr w:type="spellStart"/>
      <w:r>
        <w:t>thür</w:t>
      </w:r>
      <w:proofErr w:type="spellEnd"/>
      <w:r>
        <w:t xml:space="preserve"> hat er </w:t>
      </w:r>
      <w:proofErr w:type="spellStart"/>
      <w:r>
        <w:t>gefeelet</w:t>
      </w:r>
      <w:proofErr w:type="spellEnd"/>
      <w:r>
        <w:br/>
        <w:t xml:space="preserve">Ein </w:t>
      </w:r>
      <w:proofErr w:type="spellStart"/>
      <w:r>
        <w:t>dieb</w:t>
      </w:r>
      <w:proofErr w:type="spellEnd"/>
      <w:r>
        <w:t xml:space="preserve"> </w:t>
      </w:r>
      <w:proofErr w:type="spellStart"/>
      <w:r>
        <w:t>unnd</w:t>
      </w:r>
      <w:proofErr w:type="spellEnd"/>
      <w:r>
        <w:t xml:space="preserve"> </w:t>
      </w:r>
      <w:proofErr w:type="spellStart"/>
      <w:r>
        <w:t>mörder</w:t>
      </w:r>
      <w:proofErr w:type="spellEnd"/>
      <w:r>
        <w:t xml:space="preserve"> </w:t>
      </w:r>
      <w:proofErr w:type="spellStart"/>
      <w:r>
        <w:t>muß</w:t>
      </w:r>
      <w:proofErr w:type="spellEnd"/>
      <w:r>
        <w:t xml:space="preserve"> er sein</w:t>
      </w:r>
      <w:r>
        <w:br/>
        <w:t xml:space="preserve">der </w:t>
      </w:r>
      <w:proofErr w:type="spellStart"/>
      <w:r>
        <w:t>alzeyt</w:t>
      </w:r>
      <w:proofErr w:type="spellEnd"/>
      <w:r>
        <w:t xml:space="preserve"> raubt und </w:t>
      </w:r>
      <w:proofErr w:type="spellStart"/>
      <w:r>
        <w:t>stelet</w:t>
      </w:r>
      <w:proofErr w:type="spellEnd"/>
      <w:r>
        <w:t>.</w:t>
      </w:r>
    </w:p>
    <w:p w14:paraId="48CE39DB" w14:textId="77777777" w:rsidR="00562235" w:rsidRDefault="00562235" w:rsidP="00562235">
      <w:pPr>
        <w:pStyle w:val="StandardWeb"/>
        <w:spacing w:before="0" w:beforeAutospacing="0" w:after="150" w:afterAutospacing="0"/>
      </w:pPr>
      <w:proofErr w:type="spellStart"/>
      <w:r>
        <w:t>Kain</w:t>
      </w:r>
      <w:proofErr w:type="spellEnd"/>
      <w:r>
        <w:t xml:space="preserve"> </w:t>
      </w:r>
      <w:proofErr w:type="spellStart"/>
      <w:r>
        <w:t>ander</w:t>
      </w:r>
      <w:proofErr w:type="spellEnd"/>
      <w:r>
        <w:t xml:space="preserve"> </w:t>
      </w:r>
      <w:proofErr w:type="spellStart"/>
      <w:r>
        <w:t>mitler</w:t>
      </w:r>
      <w:proofErr w:type="spellEnd"/>
      <w:r>
        <w:t xml:space="preserve"> noch </w:t>
      </w:r>
      <w:proofErr w:type="spellStart"/>
      <w:r>
        <w:t>heilant</w:t>
      </w:r>
      <w:proofErr w:type="spellEnd"/>
      <w:r>
        <w:t xml:space="preserve"> ist</w:t>
      </w:r>
      <w:r>
        <w:br/>
        <w:t xml:space="preserve">der Apostel </w:t>
      </w:r>
      <w:proofErr w:type="spellStart"/>
      <w:r>
        <w:t>grunnd</w:t>
      </w:r>
      <w:proofErr w:type="spellEnd"/>
      <w:r>
        <w:t xml:space="preserve"> ist Jesus Christ</w:t>
      </w:r>
      <w:r>
        <w:br/>
        <w:t xml:space="preserve">als </w:t>
      </w:r>
      <w:proofErr w:type="spellStart"/>
      <w:r>
        <w:t>sy</w:t>
      </w:r>
      <w:proofErr w:type="spellEnd"/>
      <w:r>
        <w:t xml:space="preserve"> uns </w:t>
      </w:r>
      <w:proofErr w:type="spellStart"/>
      <w:r>
        <w:t>selbs</w:t>
      </w:r>
      <w:proofErr w:type="spellEnd"/>
      <w:r>
        <w:t xml:space="preserve"> verkünden</w:t>
      </w:r>
      <w:r>
        <w:br/>
        <w:t xml:space="preserve">Kein andern </w:t>
      </w:r>
      <w:proofErr w:type="spellStart"/>
      <w:r>
        <w:t>grund</w:t>
      </w:r>
      <w:proofErr w:type="spellEnd"/>
      <w:r>
        <w:t xml:space="preserve"> man legen mag</w:t>
      </w:r>
      <w:r>
        <w:br/>
        <w:t>das leben sonst nicht finden.</w:t>
      </w:r>
    </w:p>
    <w:p w14:paraId="2A8E5815" w14:textId="77777777" w:rsidR="00562235" w:rsidRDefault="00562235" w:rsidP="00562235">
      <w:pPr>
        <w:pStyle w:val="StandardWeb"/>
        <w:spacing w:before="0" w:beforeAutospacing="0" w:after="150" w:afterAutospacing="0"/>
      </w:pPr>
      <w:r>
        <w:t xml:space="preserve">Ein solcher weg ist </w:t>
      </w:r>
      <w:proofErr w:type="spellStart"/>
      <w:r>
        <w:t>unns</w:t>
      </w:r>
      <w:proofErr w:type="spellEnd"/>
      <w:r>
        <w:t xml:space="preserve"> </w:t>
      </w:r>
      <w:proofErr w:type="spellStart"/>
      <w:r>
        <w:t>berayt</w:t>
      </w:r>
      <w:proofErr w:type="spellEnd"/>
      <w:r>
        <w:br/>
        <w:t xml:space="preserve">der Bilger </w:t>
      </w:r>
      <w:proofErr w:type="spellStart"/>
      <w:r>
        <w:t>muß</w:t>
      </w:r>
      <w:proofErr w:type="spellEnd"/>
      <w:r>
        <w:t xml:space="preserve"> auch sein </w:t>
      </w:r>
      <w:proofErr w:type="spellStart"/>
      <w:r>
        <w:t>beklaydt</w:t>
      </w:r>
      <w:proofErr w:type="spellEnd"/>
      <w:r>
        <w:br/>
      </w:r>
      <w:proofErr w:type="spellStart"/>
      <w:r>
        <w:t>geschucht</w:t>
      </w:r>
      <w:proofErr w:type="spellEnd"/>
      <w:r>
        <w:t xml:space="preserve"> an seinen </w:t>
      </w:r>
      <w:proofErr w:type="spellStart"/>
      <w:r>
        <w:t>füssenn</w:t>
      </w:r>
      <w:proofErr w:type="spellEnd"/>
      <w:r>
        <w:br/>
        <w:t xml:space="preserve">Wer </w:t>
      </w:r>
      <w:proofErr w:type="spellStart"/>
      <w:r>
        <w:t>gnad</w:t>
      </w:r>
      <w:proofErr w:type="spellEnd"/>
      <w:r>
        <w:t xml:space="preserve"> </w:t>
      </w:r>
      <w:proofErr w:type="spellStart"/>
      <w:r>
        <w:t>unnd</w:t>
      </w:r>
      <w:proofErr w:type="spellEnd"/>
      <w:r>
        <w:t xml:space="preserve"> </w:t>
      </w:r>
      <w:proofErr w:type="spellStart"/>
      <w:r>
        <w:t>ablaß</w:t>
      </w:r>
      <w:proofErr w:type="spellEnd"/>
      <w:r>
        <w:t xml:space="preserve"> haben will</w:t>
      </w:r>
      <w:r>
        <w:br/>
        <w:t xml:space="preserve">der </w:t>
      </w:r>
      <w:proofErr w:type="spellStart"/>
      <w:r>
        <w:t>muß</w:t>
      </w:r>
      <w:proofErr w:type="spellEnd"/>
      <w:r>
        <w:t xml:space="preserve"> sein </w:t>
      </w:r>
      <w:proofErr w:type="spellStart"/>
      <w:r>
        <w:t>sünd</w:t>
      </w:r>
      <w:proofErr w:type="spellEnd"/>
      <w:r>
        <w:t xml:space="preserve"> vor </w:t>
      </w:r>
      <w:proofErr w:type="spellStart"/>
      <w:r>
        <w:t>büssen</w:t>
      </w:r>
      <w:proofErr w:type="spellEnd"/>
      <w:r>
        <w:t>.</w:t>
      </w:r>
    </w:p>
    <w:p w14:paraId="31D5E915" w14:textId="77777777" w:rsidR="00562235" w:rsidRDefault="00562235" w:rsidP="00562235">
      <w:pPr>
        <w:pStyle w:val="StandardWeb"/>
        <w:spacing w:before="0" w:beforeAutospacing="0" w:after="150" w:afterAutospacing="0"/>
      </w:pPr>
      <w:r>
        <w:t xml:space="preserve">Ein </w:t>
      </w:r>
      <w:proofErr w:type="spellStart"/>
      <w:r>
        <w:t>breyten</w:t>
      </w:r>
      <w:proofErr w:type="spellEnd"/>
      <w:r>
        <w:t xml:space="preserve"> </w:t>
      </w:r>
      <w:proofErr w:type="spellStart"/>
      <w:r>
        <w:t>hut</w:t>
      </w:r>
      <w:proofErr w:type="spellEnd"/>
      <w:r>
        <w:t xml:space="preserve"> den </w:t>
      </w:r>
      <w:proofErr w:type="spellStart"/>
      <w:r>
        <w:t>muß</w:t>
      </w:r>
      <w:proofErr w:type="spellEnd"/>
      <w:r>
        <w:t xml:space="preserve"> er </w:t>
      </w:r>
      <w:proofErr w:type="spellStart"/>
      <w:r>
        <w:t>han</w:t>
      </w:r>
      <w:proofErr w:type="spellEnd"/>
      <w:r>
        <w:br/>
        <w:t xml:space="preserve">den </w:t>
      </w:r>
      <w:proofErr w:type="spellStart"/>
      <w:r>
        <w:t>harnisch</w:t>
      </w:r>
      <w:proofErr w:type="spellEnd"/>
      <w:r>
        <w:t xml:space="preserve"> Gottes legen an</w:t>
      </w:r>
      <w:r>
        <w:br/>
        <w:t>der Mantel der ihn decket</w:t>
      </w:r>
      <w:r>
        <w:br/>
      </w:r>
      <w:proofErr w:type="spellStart"/>
      <w:r>
        <w:t>Vil</w:t>
      </w:r>
      <w:proofErr w:type="spellEnd"/>
      <w:r>
        <w:t xml:space="preserve"> böser wind </w:t>
      </w:r>
      <w:proofErr w:type="spellStart"/>
      <w:r>
        <w:t>jn</w:t>
      </w:r>
      <w:proofErr w:type="spellEnd"/>
      <w:r>
        <w:t xml:space="preserve"> wehen an</w:t>
      </w:r>
      <w:r>
        <w:br/>
        <w:t xml:space="preserve">der feind </w:t>
      </w:r>
      <w:proofErr w:type="spellStart"/>
      <w:r>
        <w:t>jn</w:t>
      </w:r>
      <w:proofErr w:type="spellEnd"/>
      <w:r>
        <w:t xml:space="preserve"> hart erschrecket.</w:t>
      </w:r>
    </w:p>
    <w:p w14:paraId="765BA118" w14:textId="77777777" w:rsidR="00562235" w:rsidRDefault="00562235" w:rsidP="00562235">
      <w:pPr>
        <w:pStyle w:val="StandardWeb"/>
        <w:spacing w:before="0" w:beforeAutospacing="0" w:after="150" w:afterAutospacing="0"/>
      </w:pPr>
      <w:r>
        <w:t xml:space="preserve">Ein </w:t>
      </w:r>
      <w:proofErr w:type="spellStart"/>
      <w:r>
        <w:t>Bilgerstab</w:t>
      </w:r>
      <w:proofErr w:type="spellEnd"/>
      <w:r>
        <w:t xml:space="preserve"> er </w:t>
      </w:r>
      <w:proofErr w:type="spellStart"/>
      <w:r>
        <w:t>habenn</w:t>
      </w:r>
      <w:proofErr w:type="spellEnd"/>
      <w:r>
        <w:t xml:space="preserve"> soll</w:t>
      </w:r>
      <w:r>
        <w:br/>
        <w:t xml:space="preserve">das </w:t>
      </w:r>
      <w:proofErr w:type="spellStart"/>
      <w:r>
        <w:t>gaystlich</w:t>
      </w:r>
      <w:proofErr w:type="spellEnd"/>
      <w:r>
        <w:t xml:space="preserve"> </w:t>
      </w:r>
      <w:proofErr w:type="spellStart"/>
      <w:r>
        <w:t>schwerdt</w:t>
      </w:r>
      <w:proofErr w:type="spellEnd"/>
      <w:r>
        <w:t xml:space="preserve"> </w:t>
      </w:r>
      <w:proofErr w:type="spellStart"/>
      <w:r>
        <w:t>umbgürtenn</w:t>
      </w:r>
      <w:proofErr w:type="spellEnd"/>
      <w:r>
        <w:t xml:space="preserve"> </w:t>
      </w:r>
      <w:proofErr w:type="spellStart"/>
      <w:r>
        <w:t>wol</w:t>
      </w:r>
      <w:proofErr w:type="spellEnd"/>
      <w:r>
        <w:br/>
        <w:t xml:space="preserve">Gottes </w:t>
      </w:r>
      <w:proofErr w:type="spellStart"/>
      <w:r>
        <w:t>wort</w:t>
      </w:r>
      <w:proofErr w:type="spellEnd"/>
      <w:r>
        <w:t xml:space="preserve"> soll er </w:t>
      </w:r>
      <w:proofErr w:type="spellStart"/>
      <w:r>
        <w:t>wol</w:t>
      </w:r>
      <w:proofErr w:type="spellEnd"/>
      <w:r>
        <w:t xml:space="preserve"> </w:t>
      </w:r>
      <w:proofErr w:type="spellStart"/>
      <w:r>
        <w:t>fassenn</w:t>
      </w:r>
      <w:proofErr w:type="spellEnd"/>
      <w:r>
        <w:br/>
        <w:t xml:space="preserve">das </w:t>
      </w:r>
      <w:proofErr w:type="spellStart"/>
      <w:r>
        <w:t>außlesch</w:t>
      </w:r>
      <w:proofErr w:type="spellEnd"/>
      <w:r>
        <w:t xml:space="preserve"> die </w:t>
      </w:r>
      <w:proofErr w:type="spellStart"/>
      <w:r>
        <w:t>fewrig</w:t>
      </w:r>
      <w:proofErr w:type="spellEnd"/>
      <w:r>
        <w:t xml:space="preserve"> </w:t>
      </w:r>
      <w:proofErr w:type="spellStart"/>
      <w:r>
        <w:t>pfeyl</w:t>
      </w:r>
      <w:proofErr w:type="spellEnd"/>
      <w:r>
        <w:br/>
        <w:t xml:space="preserve">vom </w:t>
      </w:r>
      <w:proofErr w:type="spellStart"/>
      <w:r>
        <w:t>bößwicht</w:t>
      </w:r>
      <w:proofErr w:type="spellEnd"/>
      <w:r>
        <w:t xml:space="preserve"> werden geschossen.</w:t>
      </w:r>
    </w:p>
    <w:p w14:paraId="34400716" w14:textId="77777777" w:rsidR="00562235" w:rsidRDefault="00562235" w:rsidP="00562235">
      <w:pPr>
        <w:pStyle w:val="StandardWeb"/>
        <w:spacing w:before="0" w:beforeAutospacing="0" w:after="150" w:afterAutospacing="0"/>
      </w:pPr>
      <w:r>
        <w:t xml:space="preserve">Die </w:t>
      </w:r>
      <w:proofErr w:type="spellStart"/>
      <w:r>
        <w:t>flasch</w:t>
      </w:r>
      <w:proofErr w:type="spellEnd"/>
      <w:r>
        <w:t xml:space="preserve"> </w:t>
      </w:r>
      <w:proofErr w:type="spellStart"/>
      <w:r>
        <w:t>unnd</w:t>
      </w:r>
      <w:proofErr w:type="spellEnd"/>
      <w:r>
        <w:t xml:space="preserve"> Schüssel </w:t>
      </w:r>
      <w:proofErr w:type="spellStart"/>
      <w:r>
        <w:t>muß</w:t>
      </w:r>
      <w:proofErr w:type="spellEnd"/>
      <w:r>
        <w:t xml:space="preserve"> er </w:t>
      </w:r>
      <w:proofErr w:type="spellStart"/>
      <w:r>
        <w:t>han</w:t>
      </w:r>
      <w:proofErr w:type="spellEnd"/>
      <w:r>
        <w:br/>
      </w:r>
      <w:proofErr w:type="spellStart"/>
      <w:r>
        <w:t>speyß</w:t>
      </w:r>
      <w:proofErr w:type="spellEnd"/>
      <w:r>
        <w:t xml:space="preserve"> dir </w:t>
      </w:r>
      <w:proofErr w:type="spellStart"/>
      <w:r>
        <w:t>kompt</w:t>
      </w:r>
      <w:proofErr w:type="spellEnd"/>
      <w:r>
        <w:t xml:space="preserve"> von </w:t>
      </w:r>
      <w:proofErr w:type="spellStart"/>
      <w:r>
        <w:t>obenn</w:t>
      </w:r>
      <w:proofErr w:type="spellEnd"/>
      <w:r>
        <w:t xml:space="preserve"> herab</w:t>
      </w:r>
      <w:r>
        <w:br/>
      </w:r>
      <w:proofErr w:type="spellStart"/>
      <w:r>
        <w:t>auß</w:t>
      </w:r>
      <w:proofErr w:type="spellEnd"/>
      <w:r>
        <w:t xml:space="preserve"> Christus leib </w:t>
      </w:r>
      <w:proofErr w:type="spellStart"/>
      <w:r>
        <w:t>thut</w:t>
      </w:r>
      <w:proofErr w:type="spellEnd"/>
      <w:r>
        <w:t xml:space="preserve"> </w:t>
      </w:r>
      <w:proofErr w:type="spellStart"/>
      <w:r>
        <w:t>fliessen</w:t>
      </w:r>
      <w:proofErr w:type="spellEnd"/>
      <w:r>
        <w:br/>
        <w:t xml:space="preserve">kein andre </w:t>
      </w:r>
      <w:proofErr w:type="spellStart"/>
      <w:r>
        <w:t>art</w:t>
      </w:r>
      <w:proofErr w:type="spellEnd"/>
      <w:r>
        <w:t xml:space="preserve"> </w:t>
      </w:r>
      <w:proofErr w:type="spellStart"/>
      <w:r>
        <w:t>auff</w:t>
      </w:r>
      <w:proofErr w:type="spellEnd"/>
      <w:r>
        <w:t xml:space="preserve"> </w:t>
      </w:r>
      <w:proofErr w:type="spellStart"/>
      <w:r>
        <w:t>diser</w:t>
      </w:r>
      <w:proofErr w:type="spellEnd"/>
      <w:r>
        <w:t xml:space="preserve"> </w:t>
      </w:r>
      <w:proofErr w:type="spellStart"/>
      <w:r>
        <w:t>fart</w:t>
      </w:r>
      <w:proofErr w:type="spellEnd"/>
      <w:r>
        <w:br/>
        <w:t xml:space="preserve">der Bilger mag </w:t>
      </w:r>
      <w:proofErr w:type="spellStart"/>
      <w:r>
        <w:t>geniessen</w:t>
      </w:r>
      <w:proofErr w:type="spellEnd"/>
      <w:r>
        <w:t>.</w:t>
      </w:r>
    </w:p>
    <w:p w14:paraId="175CAA17" w14:textId="77777777" w:rsidR="00562235" w:rsidRDefault="00562235" w:rsidP="00562235">
      <w:pPr>
        <w:pStyle w:val="StandardWeb"/>
        <w:spacing w:before="0" w:beforeAutospacing="0" w:after="150" w:afterAutospacing="0"/>
      </w:pPr>
      <w:r>
        <w:t xml:space="preserve">Er </w:t>
      </w:r>
      <w:proofErr w:type="spellStart"/>
      <w:r>
        <w:t>sech</w:t>
      </w:r>
      <w:proofErr w:type="spellEnd"/>
      <w:r>
        <w:t xml:space="preserve"> das er </w:t>
      </w:r>
      <w:proofErr w:type="spellStart"/>
      <w:r>
        <w:t>gebeychtet</w:t>
      </w:r>
      <w:proofErr w:type="spellEnd"/>
      <w:r>
        <w:t xml:space="preserve"> hab</w:t>
      </w:r>
      <w:r>
        <w:br/>
        <w:t xml:space="preserve">Christum der </w:t>
      </w:r>
      <w:proofErr w:type="spellStart"/>
      <w:r>
        <w:t>jm</w:t>
      </w:r>
      <w:proofErr w:type="spellEnd"/>
      <w:r>
        <w:t xml:space="preserve"> verzeihen mag</w:t>
      </w:r>
      <w:r>
        <w:br/>
        <w:t xml:space="preserve">ja hie </w:t>
      </w:r>
      <w:proofErr w:type="spellStart"/>
      <w:r>
        <w:t>inn</w:t>
      </w:r>
      <w:proofErr w:type="spellEnd"/>
      <w:r>
        <w:t xml:space="preserve"> </w:t>
      </w:r>
      <w:proofErr w:type="spellStart"/>
      <w:r>
        <w:t>disem</w:t>
      </w:r>
      <w:proofErr w:type="spellEnd"/>
      <w:r>
        <w:t xml:space="preserve"> lande</w:t>
      </w:r>
      <w:r>
        <w:br/>
      </w:r>
      <w:proofErr w:type="spellStart"/>
      <w:r>
        <w:t>Derweg</w:t>
      </w:r>
      <w:proofErr w:type="spellEnd"/>
      <w:r>
        <w:t xml:space="preserve"> ist </w:t>
      </w:r>
      <w:proofErr w:type="spellStart"/>
      <w:r>
        <w:t>weyt</w:t>
      </w:r>
      <w:proofErr w:type="spellEnd"/>
      <w:r>
        <w:t xml:space="preserve"> nach </w:t>
      </w:r>
      <w:proofErr w:type="spellStart"/>
      <w:r>
        <w:t>diser</w:t>
      </w:r>
      <w:proofErr w:type="spellEnd"/>
      <w:r>
        <w:t xml:space="preserve"> </w:t>
      </w:r>
      <w:proofErr w:type="spellStart"/>
      <w:r>
        <w:t>zeyt</w:t>
      </w:r>
      <w:proofErr w:type="spellEnd"/>
      <w:r>
        <w:br/>
      </w:r>
      <w:proofErr w:type="spellStart"/>
      <w:r>
        <w:t>kain</w:t>
      </w:r>
      <w:proofErr w:type="spellEnd"/>
      <w:r>
        <w:t xml:space="preserve"> büß </w:t>
      </w:r>
      <w:proofErr w:type="spellStart"/>
      <w:r>
        <w:t>mer</w:t>
      </w:r>
      <w:proofErr w:type="spellEnd"/>
      <w:r>
        <w:t xml:space="preserve"> ist </w:t>
      </w:r>
      <w:proofErr w:type="spellStart"/>
      <w:r>
        <w:t>verhanden</w:t>
      </w:r>
      <w:proofErr w:type="spellEnd"/>
      <w:r>
        <w:t>.</w:t>
      </w:r>
    </w:p>
    <w:p w14:paraId="58F5F8B0" w14:textId="77777777" w:rsidR="00562235" w:rsidRDefault="00562235" w:rsidP="00562235">
      <w:pPr>
        <w:pStyle w:val="StandardWeb"/>
        <w:spacing w:before="0" w:beforeAutospacing="0" w:after="150" w:afterAutospacing="0"/>
      </w:pPr>
      <w:r>
        <w:t xml:space="preserve">Wacht </w:t>
      </w:r>
      <w:proofErr w:type="spellStart"/>
      <w:r>
        <w:t>auff</w:t>
      </w:r>
      <w:proofErr w:type="spellEnd"/>
      <w:r>
        <w:t xml:space="preserve"> </w:t>
      </w:r>
      <w:proofErr w:type="spellStart"/>
      <w:r>
        <w:t>jr</w:t>
      </w:r>
      <w:proofErr w:type="spellEnd"/>
      <w:r>
        <w:t xml:space="preserve"> Brüder </w:t>
      </w:r>
      <w:proofErr w:type="spellStart"/>
      <w:r>
        <w:t>uberal</w:t>
      </w:r>
      <w:proofErr w:type="spellEnd"/>
      <w:r>
        <w:br/>
        <w:t xml:space="preserve">wir haben ein hohen </w:t>
      </w:r>
      <w:proofErr w:type="spellStart"/>
      <w:r>
        <w:t>runtzenfal</w:t>
      </w:r>
      <w:proofErr w:type="spellEnd"/>
      <w:r>
        <w:br/>
        <w:t xml:space="preserve">durch den wir müssen </w:t>
      </w:r>
      <w:proofErr w:type="spellStart"/>
      <w:r>
        <w:t>lauffenn</w:t>
      </w:r>
      <w:proofErr w:type="spellEnd"/>
      <w:r>
        <w:br/>
        <w:t xml:space="preserve">das ist die </w:t>
      </w:r>
      <w:proofErr w:type="spellStart"/>
      <w:r>
        <w:t>welt</w:t>
      </w:r>
      <w:proofErr w:type="spellEnd"/>
      <w:r>
        <w:t xml:space="preserve"> mit </w:t>
      </w:r>
      <w:proofErr w:type="spellStart"/>
      <w:r>
        <w:t>jhrm</w:t>
      </w:r>
      <w:proofErr w:type="spellEnd"/>
      <w:r>
        <w:t xml:space="preserve"> </w:t>
      </w:r>
      <w:proofErr w:type="spellStart"/>
      <w:r>
        <w:t>geschell</w:t>
      </w:r>
      <w:proofErr w:type="spellEnd"/>
      <w:r>
        <w:br/>
      </w:r>
      <w:proofErr w:type="spellStart"/>
      <w:r>
        <w:t>thut</w:t>
      </w:r>
      <w:proofErr w:type="spellEnd"/>
      <w:r>
        <w:t xml:space="preserve"> uns </w:t>
      </w:r>
      <w:proofErr w:type="spellStart"/>
      <w:r>
        <w:t>schlahen</w:t>
      </w:r>
      <w:proofErr w:type="spellEnd"/>
      <w:r>
        <w:t xml:space="preserve"> und </w:t>
      </w:r>
      <w:proofErr w:type="spellStart"/>
      <w:r>
        <w:t>rauffen</w:t>
      </w:r>
      <w:proofErr w:type="spellEnd"/>
      <w:r>
        <w:t>.</w:t>
      </w:r>
    </w:p>
    <w:p w14:paraId="6F526AF3" w14:textId="77777777" w:rsidR="00562235" w:rsidRDefault="00562235" w:rsidP="00562235">
      <w:pPr>
        <w:pStyle w:val="StandardWeb"/>
        <w:spacing w:before="0" w:beforeAutospacing="0" w:after="150" w:afterAutospacing="0"/>
      </w:pPr>
      <w:r>
        <w:t xml:space="preserve">Der Bilger </w:t>
      </w:r>
      <w:proofErr w:type="spellStart"/>
      <w:r>
        <w:t>kompt</w:t>
      </w:r>
      <w:proofErr w:type="spellEnd"/>
      <w:r>
        <w:t xml:space="preserve"> mit </w:t>
      </w:r>
      <w:proofErr w:type="spellStart"/>
      <w:r>
        <w:t>seinnem</w:t>
      </w:r>
      <w:proofErr w:type="spellEnd"/>
      <w:r>
        <w:t xml:space="preserve"> </w:t>
      </w:r>
      <w:proofErr w:type="spellStart"/>
      <w:r>
        <w:t>trost</w:t>
      </w:r>
      <w:proofErr w:type="spellEnd"/>
      <w:r>
        <w:br/>
        <w:t xml:space="preserve">der </w:t>
      </w:r>
      <w:proofErr w:type="spellStart"/>
      <w:r>
        <w:t>unns</w:t>
      </w:r>
      <w:proofErr w:type="spellEnd"/>
      <w:r>
        <w:t xml:space="preserve"> am </w:t>
      </w:r>
      <w:proofErr w:type="spellStart"/>
      <w:r>
        <w:t>creutz</w:t>
      </w:r>
      <w:proofErr w:type="spellEnd"/>
      <w:r>
        <w:t xml:space="preserve"> mit </w:t>
      </w:r>
      <w:proofErr w:type="spellStart"/>
      <w:r>
        <w:t>blut</w:t>
      </w:r>
      <w:proofErr w:type="spellEnd"/>
      <w:r>
        <w:t xml:space="preserve"> </w:t>
      </w:r>
      <w:proofErr w:type="spellStart"/>
      <w:r>
        <w:t>erlost</w:t>
      </w:r>
      <w:proofErr w:type="spellEnd"/>
      <w:r>
        <w:br/>
        <w:t xml:space="preserve">der die </w:t>
      </w:r>
      <w:proofErr w:type="spellStart"/>
      <w:r>
        <w:t>welt</w:t>
      </w:r>
      <w:proofErr w:type="spellEnd"/>
      <w:r>
        <w:t xml:space="preserve"> hat verbunden</w:t>
      </w:r>
      <w:r>
        <w:br/>
        <w:t xml:space="preserve">spricht </w:t>
      </w:r>
      <w:proofErr w:type="spellStart"/>
      <w:r>
        <w:t>leyt</w:t>
      </w:r>
      <w:proofErr w:type="spellEnd"/>
      <w:r>
        <w:t xml:space="preserve"> getrost und </w:t>
      </w:r>
      <w:proofErr w:type="spellStart"/>
      <w:r>
        <w:t>volgt</w:t>
      </w:r>
      <w:proofErr w:type="spellEnd"/>
      <w:r>
        <w:t xml:space="preserve"> mir nach</w:t>
      </w:r>
      <w:r>
        <w:br/>
        <w:t xml:space="preserve">in </w:t>
      </w:r>
      <w:proofErr w:type="spellStart"/>
      <w:r>
        <w:t>diser</w:t>
      </w:r>
      <w:proofErr w:type="spellEnd"/>
      <w:r>
        <w:t xml:space="preserve"> letzten stunden.</w:t>
      </w:r>
    </w:p>
    <w:p w14:paraId="47DDE583" w14:textId="77777777" w:rsidR="00562235" w:rsidRDefault="00562235" w:rsidP="00562235">
      <w:pPr>
        <w:pStyle w:val="StandardWeb"/>
        <w:spacing w:before="0" w:beforeAutospacing="0" w:after="150" w:afterAutospacing="0"/>
      </w:pPr>
      <w:r>
        <w:t xml:space="preserve">Wer liebe hat der </w:t>
      </w:r>
      <w:proofErr w:type="spellStart"/>
      <w:r>
        <w:t>volgt</w:t>
      </w:r>
      <w:proofErr w:type="spellEnd"/>
      <w:r>
        <w:t xml:space="preserve"> </w:t>
      </w:r>
      <w:proofErr w:type="spellStart"/>
      <w:r>
        <w:t>jm</w:t>
      </w:r>
      <w:proofErr w:type="spellEnd"/>
      <w:r>
        <w:t xml:space="preserve"> nach</w:t>
      </w:r>
      <w:r>
        <w:br/>
        <w:t xml:space="preserve">und </w:t>
      </w:r>
      <w:proofErr w:type="spellStart"/>
      <w:r>
        <w:t>sichs</w:t>
      </w:r>
      <w:proofErr w:type="spellEnd"/>
      <w:r>
        <w:t xml:space="preserve"> nicht an der Welte </w:t>
      </w:r>
      <w:proofErr w:type="spellStart"/>
      <w:r>
        <w:t>schmach</w:t>
      </w:r>
      <w:proofErr w:type="spellEnd"/>
      <w:r>
        <w:br/>
      </w:r>
      <w:proofErr w:type="spellStart"/>
      <w:r>
        <w:t>darbey</w:t>
      </w:r>
      <w:proofErr w:type="spellEnd"/>
      <w:r>
        <w:t xml:space="preserve"> </w:t>
      </w:r>
      <w:proofErr w:type="spellStart"/>
      <w:r>
        <w:t>wirdt</w:t>
      </w:r>
      <w:proofErr w:type="spellEnd"/>
      <w:r>
        <w:t xml:space="preserve"> glaub erkennet</w:t>
      </w:r>
      <w:r>
        <w:br/>
        <w:t xml:space="preserve">wo </w:t>
      </w:r>
      <w:proofErr w:type="spellStart"/>
      <w:r>
        <w:t>dz</w:t>
      </w:r>
      <w:proofErr w:type="spellEnd"/>
      <w:r>
        <w:t xml:space="preserve"> </w:t>
      </w:r>
      <w:proofErr w:type="spellStart"/>
      <w:r>
        <w:t>nit</w:t>
      </w:r>
      <w:proofErr w:type="spellEnd"/>
      <w:r>
        <w:t xml:space="preserve"> ist</w:t>
      </w:r>
      <w:r>
        <w:br/>
        <w:t>da ist kein Christ</w:t>
      </w:r>
      <w:r>
        <w:br/>
        <w:t xml:space="preserve">wie </w:t>
      </w:r>
      <w:proofErr w:type="spellStart"/>
      <w:r>
        <w:t>offt</w:t>
      </w:r>
      <w:proofErr w:type="spellEnd"/>
      <w:r>
        <w:t xml:space="preserve"> man </w:t>
      </w:r>
      <w:proofErr w:type="spellStart"/>
      <w:r>
        <w:t>jn</w:t>
      </w:r>
      <w:proofErr w:type="spellEnd"/>
      <w:r>
        <w:t xml:space="preserve"> doch nennet.</w:t>
      </w:r>
    </w:p>
    <w:p w14:paraId="26BAA889" w14:textId="77777777" w:rsidR="00562235" w:rsidRDefault="00562235" w:rsidP="00562235">
      <w:pPr>
        <w:pStyle w:val="StandardWeb"/>
        <w:spacing w:before="0" w:beforeAutospacing="0" w:after="150" w:afterAutospacing="0"/>
      </w:pPr>
      <w:r>
        <w:t xml:space="preserve">Wer das </w:t>
      </w:r>
      <w:proofErr w:type="spellStart"/>
      <w:r>
        <w:t>nit</w:t>
      </w:r>
      <w:proofErr w:type="spellEnd"/>
      <w:r>
        <w:t xml:space="preserve"> glaubt der ist beraubt</w:t>
      </w:r>
      <w:r>
        <w:br/>
      </w:r>
      <w:proofErr w:type="spellStart"/>
      <w:r>
        <w:t>fürwar</w:t>
      </w:r>
      <w:proofErr w:type="spellEnd"/>
      <w:r>
        <w:t xml:space="preserve"> </w:t>
      </w:r>
      <w:proofErr w:type="spellStart"/>
      <w:r>
        <w:t>ain</w:t>
      </w:r>
      <w:proofErr w:type="spellEnd"/>
      <w:r>
        <w:t xml:space="preserve"> </w:t>
      </w:r>
      <w:proofErr w:type="spellStart"/>
      <w:r>
        <w:t>Tauff</w:t>
      </w:r>
      <w:proofErr w:type="spellEnd"/>
      <w:r>
        <w:t xml:space="preserve"> ist </w:t>
      </w:r>
      <w:proofErr w:type="spellStart"/>
      <w:r>
        <w:t>jhm</w:t>
      </w:r>
      <w:proofErr w:type="spellEnd"/>
      <w:r>
        <w:t xml:space="preserve"> erlaubt</w:t>
      </w:r>
      <w:r>
        <w:br/>
        <w:t xml:space="preserve">hie </w:t>
      </w:r>
      <w:proofErr w:type="spellStart"/>
      <w:r>
        <w:t>wil</w:t>
      </w:r>
      <w:proofErr w:type="spellEnd"/>
      <w:r>
        <w:t xml:space="preserve"> </w:t>
      </w:r>
      <w:proofErr w:type="spellStart"/>
      <w:r>
        <w:t>ichs</w:t>
      </w:r>
      <w:proofErr w:type="spellEnd"/>
      <w:r>
        <w:t xml:space="preserve"> lassen </w:t>
      </w:r>
      <w:proofErr w:type="spellStart"/>
      <w:r>
        <w:t>bleybenn</w:t>
      </w:r>
      <w:proofErr w:type="spellEnd"/>
      <w:r>
        <w:br/>
        <w:t xml:space="preserve">Doch welche recht Gottes </w:t>
      </w:r>
      <w:proofErr w:type="spellStart"/>
      <w:r>
        <w:t>kinder</w:t>
      </w:r>
      <w:proofErr w:type="spellEnd"/>
      <w:r>
        <w:t xml:space="preserve"> sind</w:t>
      </w:r>
      <w:r>
        <w:br/>
        <w:t xml:space="preserve">sein </w:t>
      </w:r>
      <w:proofErr w:type="spellStart"/>
      <w:r>
        <w:t>Gayst</w:t>
      </w:r>
      <w:proofErr w:type="spellEnd"/>
      <w:r>
        <w:t xml:space="preserve"> </w:t>
      </w:r>
      <w:proofErr w:type="spellStart"/>
      <w:r>
        <w:t>wirdt</w:t>
      </w:r>
      <w:proofErr w:type="spellEnd"/>
      <w:r>
        <w:t xml:space="preserve"> </w:t>
      </w:r>
      <w:proofErr w:type="spellStart"/>
      <w:r>
        <w:t>sy</w:t>
      </w:r>
      <w:proofErr w:type="spellEnd"/>
      <w:r>
        <w:t xml:space="preserve"> </w:t>
      </w:r>
      <w:proofErr w:type="spellStart"/>
      <w:r>
        <w:t>wol</w:t>
      </w:r>
      <w:proofErr w:type="spellEnd"/>
      <w:r>
        <w:t xml:space="preserve"> treiben.</w:t>
      </w:r>
    </w:p>
    <w:p w14:paraId="4A5F0309" w14:textId="408FA831" w:rsidR="00562235" w:rsidRDefault="00562235" w:rsidP="00562235">
      <w:pPr>
        <w:pStyle w:val="berschrift1"/>
      </w:pPr>
      <w:r w:rsidRPr="00562235">
        <w:t xml:space="preserve">Das </w:t>
      </w:r>
      <w:proofErr w:type="spellStart"/>
      <w:r w:rsidRPr="00562235">
        <w:t>drit</w:t>
      </w:r>
      <w:proofErr w:type="spellEnd"/>
      <w:r w:rsidRPr="00562235">
        <w:t xml:space="preserve"> Jacobs Lied.</w:t>
      </w:r>
    </w:p>
    <w:p w14:paraId="3A045F9D" w14:textId="77777777" w:rsidR="00562235" w:rsidRDefault="00562235" w:rsidP="00562235">
      <w:pPr>
        <w:pStyle w:val="StandardWeb"/>
        <w:spacing w:before="0" w:beforeAutospacing="0" w:after="150" w:afterAutospacing="0"/>
      </w:pPr>
      <w:proofErr w:type="spellStart"/>
      <w:r>
        <w:t>WEr</w:t>
      </w:r>
      <w:proofErr w:type="spellEnd"/>
      <w:r>
        <w:t xml:space="preserve"> das </w:t>
      </w:r>
      <w:proofErr w:type="spellStart"/>
      <w:r>
        <w:t>ellend</w:t>
      </w:r>
      <w:proofErr w:type="spellEnd"/>
      <w:r>
        <w:t xml:space="preserve"> </w:t>
      </w:r>
      <w:proofErr w:type="spellStart"/>
      <w:r>
        <w:t>bawen</w:t>
      </w:r>
      <w:proofErr w:type="spellEnd"/>
      <w:r>
        <w:t xml:space="preserve"> </w:t>
      </w:r>
      <w:proofErr w:type="spellStart"/>
      <w:r>
        <w:t>wil</w:t>
      </w:r>
      <w:proofErr w:type="spellEnd"/>
      <w:r>
        <w:br/>
        <w:t xml:space="preserve">der mach sich auf und </w:t>
      </w:r>
      <w:proofErr w:type="spellStart"/>
      <w:r>
        <w:t>ziech</w:t>
      </w:r>
      <w:proofErr w:type="spellEnd"/>
      <w:r>
        <w:t xml:space="preserve"> dahin</w:t>
      </w:r>
      <w:r>
        <w:br/>
      </w:r>
      <w:proofErr w:type="spellStart"/>
      <w:r>
        <w:t>wol</w:t>
      </w:r>
      <w:proofErr w:type="spellEnd"/>
      <w:r>
        <w:t xml:space="preserve"> auf des Herren </w:t>
      </w:r>
      <w:proofErr w:type="spellStart"/>
      <w:r>
        <w:t>Strasse</w:t>
      </w:r>
      <w:proofErr w:type="spellEnd"/>
      <w:r>
        <w:br/>
      </w:r>
      <w:proofErr w:type="spellStart"/>
      <w:r>
        <w:t>Gedult</w:t>
      </w:r>
      <w:proofErr w:type="spellEnd"/>
      <w:r>
        <w:t xml:space="preserve"> und glauben </w:t>
      </w:r>
      <w:proofErr w:type="spellStart"/>
      <w:r>
        <w:t>darff</w:t>
      </w:r>
      <w:proofErr w:type="spellEnd"/>
      <w:r>
        <w:t xml:space="preserve"> er </w:t>
      </w:r>
      <w:proofErr w:type="spellStart"/>
      <w:r>
        <w:t>wol</w:t>
      </w:r>
      <w:proofErr w:type="spellEnd"/>
      <w:r>
        <w:br/>
        <w:t xml:space="preserve">soll er die </w:t>
      </w:r>
      <w:proofErr w:type="spellStart"/>
      <w:r>
        <w:t>welt</w:t>
      </w:r>
      <w:proofErr w:type="spellEnd"/>
      <w:r>
        <w:t xml:space="preserve"> verlassen.</w:t>
      </w:r>
    </w:p>
    <w:p w14:paraId="54D4E0BA" w14:textId="77777777" w:rsidR="00562235" w:rsidRDefault="00562235" w:rsidP="00562235">
      <w:pPr>
        <w:pStyle w:val="StandardWeb"/>
        <w:spacing w:before="0" w:beforeAutospacing="0" w:after="150" w:afterAutospacing="0"/>
      </w:pPr>
      <w:r>
        <w:t xml:space="preserve">Den weg den er nun Wandern </w:t>
      </w:r>
      <w:proofErr w:type="spellStart"/>
      <w:r>
        <w:t>sol</w:t>
      </w:r>
      <w:proofErr w:type="spellEnd"/>
      <w:r>
        <w:br/>
        <w:t xml:space="preserve">der ist </w:t>
      </w:r>
      <w:proofErr w:type="spellStart"/>
      <w:r>
        <w:t>Ellennd</w:t>
      </w:r>
      <w:proofErr w:type="spellEnd"/>
      <w:r>
        <w:t xml:space="preserve"> </w:t>
      </w:r>
      <w:proofErr w:type="spellStart"/>
      <w:r>
        <w:t>unnd</w:t>
      </w:r>
      <w:proofErr w:type="spellEnd"/>
      <w:r>
        <w:t xml:space="preserve"> Trübsal </w:t>
      </w:r>
      <w:proofErr w:type="spellStart"/>
      <w:r>
        <w:t>vol</w:t>
      </w:r>
      <w:proofErr w:type="spellEnd"/>
      <w:r>
        <w:br/>
        <w:t xml:space="preserve">das </w:t>
      </w:r>
      <w:proofErr w:type="spellStart"/>
      <w:r>
        <w:t>nemens</w:t>
      </w:r>
      <w:proofErr w:type="spellEnd"/>
      <w:r>
        <w:t xml:space="preserve"> </w:t>
      </w:r>
      <w:proofErr w:type="spellStart"/>
      <w:r>
        <w:t>wol</w:t>
      </w:r>
      <w:proofErr w:type="spellEnd"/>
      <w:r>
        <w:t xml:space="preserve"> zu </w:t>
      </w:r>
      <w:proofErr w:type="spellStart"/>
      <w:r>
        <w:t>hertzen</w:t>
      </w:r>
      <w:proofErr w:type="spellEnd"/>
      <w:r>
        <w:br/>
      </w:r>
      <w:proofErr w:type="spellStart"/>
      <w:r>
        <w:t>freud</w:t>
      </w:r>
      <w:proofErr w:type="spellEnd"/>
      <w:r>
        <w:t xml:space="preserve"> </w:t>
      </w:r>
      <w:proofErr w:type="spellStart"/>
      <w:r>
        <w:t>unnd</w:t>
      </w:r>
      <w:proofErr w:type="spellEnd"/>
      <w:r>
        <w:t xml:space="preserve"> </w:t>
      </w:r>
      <w:proofErr w:type="spellStart"/>
      <w:r>
        <w:t>lust</w:t>
      </w:r>
      <w:proofErr w:type="spellEnd"/>
      <w:r>
        <w:t xml:space="preserve"> </w:t>
      </w:r>
      <w:proofErr w:type="spellStart"/>
      <w:r>
        <w:t>fere</w:t>
      </w:r>
      <w:proofErr w:type="spellEnd"/>
      <w:r>
        <w:t xml:space="preserve"> gar dahin</w:t>
      </w:r>
      <w:r>
        <w:br/>
      </w:r>
      <w:proofErr w:type="spellStart"/>
      <w:r>
        <w:t>bleybt</w:t>
      </w:r>
      <w:proofErr w:type="spellEnd"/>
      <w:r>
        <w:t xml:space="preserve"> nicht dann </w:t>
      </w:r>
      <w:proofErr w:type="spellStart"/>
      <w:r>
        <w:t>leyden</w:t>
      </w:r>
      <w:proofErr w:type="spellEnd"/>
      <w:r>
        <w:t xml:space="preserve"> </w:t>
      </w:r>
      <w:proofErr w:type="spellStart"/>
      <w:r>
        <w:t>unnd</w:t>
      </w:r>
      <w:proofErr w:type="spellEnd"/>
      <w:r>
        <w:t xml:space="preserve"> </w:t>
      </w:r>
      <w:proofErr w:type="spellStart"/>
      <w:r>
        <w:t>schmertzen</w:t>
      </w:r>
      <w:proofErr w:type="spellEnd"/>
      <w:r>
        <w:t>.</w:t>
      </w:r>
    </w:p>
    <w:p w14:paraId="05BE1F7B" w14:textId="77777777" w:rsidR="00562235" w:rsidRDefault="00562235" w:rsidP="00562235">
      <w:pPr>
        <w:pStyle w:val="StandardWeb"/>
        <w:spacing w:before="0" w:beforeAutospacing="0" w:after="150" w:afterAutospacing="0"/>
      </w:pPr>
      <w:r>
        <w:t xml:space="preserve">Das </w:t>
      </w:r>
      <w:proofErr w:type="spellStart"/>
      <w:r>
        <w:t>fleysch</w:t>
      </w:r>
      <w:proofErr w:type="spellEnd"/>
      <w:r>
        <w:t xml:space="preserve"> </w:t>
      </w:r>
      <w:proofErr w:type="spellStart"/>
      <w:r>
        <w:t>förcht</w:t>
      </w:r>
      <w:proofErr w:type="spellEnd"/>
      <w:r>
        <w:t xml:space="preserve"> sich und </w:t>
      </w:r>
      <w:proofErr w:type="spellStart"/>
      <w:r>
        <w:t>sicht</w:t>
      </w:r>
      <w:proofErr w:type="spellEnd"/>
      <w:r>
        <w:t xml:space="preserve"> sich </w:t>
      </w:r>
      <w:proofErr w:type="spellStart"/>
      <w:r>
        <w:t>umb</w:t>
      </w:r>
      <w:proofErr w:type="spellEnd"/>
      <w:r>
        <w:br/>
        <w:t xml:space="preserve">ob </w:t>
      </w:r>
      <w:proofErr w:type="spellStart"/>
      <w:r>
        <w:t>ynndert</w:t>
      </w:r>
      <w:proofErr w:type="spellEnd"/>
      <w:r>
        <w:t xml:space="preserve"> ein </w:t>
      </w:r>
      <w:proofErr w:type="spellStart"/>
      <w:r>
        <w:t>feinnd</w:t>
      </w:r>
      <w:proofErr w:type="spellEnd"/>
      <w:r>
        <w:t xml:space="preserve"> dort her </w:t>
      </w:r>
      <w:proofErr w:type="spellStart"/>
      <w:r>
        <w:t>kumb</w:t>
      </w:r>
      <w:proofErr w:type="spellEnd"/>
      <w:r>
        <w:br/>
        <w:t>der es möchte erlangen</w:t>
      </w:r>
      <w:r>
        <w:br/>
        <w:t xml:space="preserve">Rauscht </w:t>
      </w:r>
      <w:proofErr w:type="spellStart"/>
      <w:r>
        <w:t>ain</w:t>
      </w:r>
      <w:proofErr w:type="spellEnd"/>
      <w:r>
        <w:t xml:space="preserve"> </w:t>
      </w:r>
      <w:proofErr w:type="spellStart"/>
      <w:r>
        <w:t>blat</w:t>
      </w:r>
      <w:proofErr w:type="spellEnd"/>
      <w:r>
        <w:t xml:space="preserve"> vom baum herab</w:t>
      </w:r>
      <w:r>
        <w:br/>
        <w:t xml:space="preserve">er meint er </w:t>
      </w:r>
      <w:proofErr w:type="spellStart"/>
      <w:r>
        <w:t>sey</w:t>
      </w:r>
      <w:proofErr w:type="spellEnd"/>
      <w:r>
        <w:t xml:space="preserve"> schon </w:t>
      </w:r>
      <w:proofErr w:type="spellStart"/>
      <w:r>
        <w:t>gfangen</w:t>
      </w:r>
      <w:proofErr w:type="spellEnd"/>
      <w:r>
        <w:t>.</w:t>
      </w:r>
    </w:p>
    <w:p w14:paraId="69CA7857" w14:textId="77777777" w:rsidR="00562235" w:rsidRDefault="00562235" w:rsidP="00562235">
      <w:pPr>
        <w:pStyle w:val="StandardWeb"/>
        <w:spacing w:before="0" w:beforeAutospacing="0" w:after="150" w:afterAutospacing="0"/>
      </w:pPr>
      <w:r>
        <w:t xml:space="preserve">Wenn nun schon das </w:t>
      </w:r>
      <w:proofErr w:type="spellStart"/>
      <w:r>
        <w:t>fleysch</w:t>
      </w:r>
      <w:proofErr w:type="spellEnd"/>
      <w:r>
        <w:t xml:space="preserve"> zu </w:t>
      </w:r>
      <w:proofErr w:type="spellStart"/>
      <w:r>
        <w:t>boden</w:t>
      </w:r>
      <w:proofErr w:type="spellEnd"/>
      <w:r>
        <w:t xml:space="preserve"> </w:t>
      </w:r>
      <w:proofErr w:type="spellStart"/>
      <w:r>
        <w:t>geet</w:t>
      </w:r>
      <w:proofErr w:type="spellEnd"/>
      <w:r>
        <w:br/>
      </w:r>
      <w:proofErr w:type="spellStart"/>
      <w:r>
        <w:t>unnd</w:t>
      </w:r>
      <w:proofErr w:type="spellEnd"/>
      <w:r>
        <w:t xml:space="preserve"> </w:t>
      </w:r>
      <w:proofErr w:type="spellStart"/>
      <w:r>
        <w:t>jm</w:t>
      </w:r>
      <w:proofErr w:type="spellEnd"/>
      <w:r>
        <w:t xml:space="preserve"> der </w:t>
      </w:r>
      <w:proofErr w:type="spellStart"/>
      <w:r>
        <w:t>todt</w:t>
      </w:r>
      <w:proofErr w:type="spellEnd"/>
      <w:r>
        <w:t xml:space="preserve"> entgegen steht</w:t>
      </w:r>
      <w:r>
        <w:br/>
        <w:t xml:space="preserve">so schwebt der </w:t>
      </w:r>
      <w:proofErr w:type="spellStart"/>
      <w:r>
        <w:t>Gayst</w:t>
      </w:r>
      <w:proofErr w:type="spellEnd"/>
      <w:r>
        <w:t xml:space="preserve"> </w:t>
      </w:r>
      <w:proofErr w:type="spellStart"/>
      <w:r>
        <w:t>frey</w:t>
      </w:r>
      <w:proofErr w:type="spellEnd"/>
      <w:r>
        <w:t xml:space="preserve"> oben</w:t>
      </w:r>
      <w:r>
        <w:br/>
      </w:r>
      <w:proofErr w:type="spellStart"/>
      <w:r>
        <w:t>zeygt</w:t>
      </w:r>
      <w:proofErr w:type="spellEnd"/>
      <w:r>
        <w:t xml:space="preserve"> </w:t>
      </w:r>
      <w:proofErr w:type="spellStart"/>
      <w:r>
        <w:t>unns</w:t>
      </w:r>
      <w:proofErr w:type="spellEnd"/>
      <w:r>
        <w:t xml:space="preserve"> an die arge </w:t>
      </w:r>
      <w:proofErr w:type="spellStart"/>
      <w:r>
        <w:t>welt</w:t>
      </w:r>
      <w:proofErr w:type="spellEnd"/>
      <w:r>
        <w:br/>
        <w:t>die uns halt lang betrogen.</w:t>
      </w:r>
    </w:p>
    <w:p w14:paraId="17778676" w14:textId="77777777" w:rsidR="00562235" w:rsidRDefault="00562235" w:rsidP="00562235">
      <w:pPr>
        <w:pStyle w:val="StandardWeb"/>
        <w:spacing w:before="0" w:beforeAutospacing="0" w:after="150" w:afterAutospacing="0"/>
      </w:pPr>
      <w:r>
        <w:t xml:space="preserve">So stehet der </w:t>
      </w:r>
      <w:proofErr w:type="spellStart"/>
      <w:r>
        <w:t>Bilgram</w:t>
      </w:r>
      <w:proofErr w:type="spellEnd"/>
      <w:r>
        <w:t xml:space="preserve"> </w:t>
      </w:r>
      <w:proofErr w:type="spellStart"/>
      <w:r>
        <w:t>auff</w:t>
      </w:r>
      <w:proofErr w:type="spellEnd"/>
      <w:r>
        <w:t xml:space="preserve"> dem </w:t>
      </w:r>
      <w:proofErr w:type="spellStart"/>
      <w:r>
        <w:t>land</w:t>
      </w:r>
      <w:proofErr w:type="spellEnd"/>
      <w:r>
        <w:br/>
        <w:t xml:space="preserve">der Herr </w:t>
      </w:r>
      <w:proofErr w:type="spellStart"/>
      <w:r>
        <w:t>reycht</w:t>
      </w:r>
      <w:proofErr w:type="spellEnd"/>
      <w:r>
        <w:t xml:space="preserve"> </w:t>
      </w:r>
      <w:proofErr w:type="spellStart"/>
      <w:r>
        <w:t>jhm</w:t>
      </w:r>
      <w:proofErr w:type="spellEnd"/>
      <w:r>
        <w:t xml:space="preserve"> die </w:t>
      </w:r>
      <w:proofErr w:type="spellStart"/>
      <w:r>
        <w:t>trewenn</w:t>
      </w:r>
      <w:proofErr w:type="spellEnd"/>
      <w:r>
        <w:t xml:space="preserve"> </w:t>
      </w:r>
      <w:proofErr w:type="spellStart"/>
      <w:r>
        <w:t>hannd</w:t>
      </w:r>
      <w:proofErr w:type="spellEnd"/>
      <w:r>
        <w:br/>
      </w:r>
      <w:proofErr w:type="spellStart"/>
      <w:r>
        <w:t>kan</w:t>
      </w:r>
      <w:proofErr w:type="spellEnd"/>
      <w:r>
        <w:t xml:space="preserve"> </w:t>
      </w:r>
      <w:proofErr w:type="spellStart"/>
      <w:r>
        <w:t>jm</w:t>
      </w:r>
      <w:proofErr w:type="spellEnd"/>
      <w:r>
        <w:t xml:space="preserve"> den weg recht </w:t>
      </w:r>
      <w:proofErr w:type="spellStart"/>
      <w:r>
        <w:t>weysen</w:t>
      </w:r>
      <w:proofErr w:type="spellEnd"/>
      <w:r>
        <w:br/>
      </w:r>
      <w:proofErr w:type="spellStart"/>
      <w:r>
        <w:t>Kain</w:t>
      </w:r>
      <w:proofErr w:type="spellEnd"/>
      <w:r>
        <w:t xml:space="preserve"> </w:t>
      </w:r>
      <w:proofErr w:type="spellStart"/>
      <w:r>
        <w:t>gefar</w:t>
      </w:r>
      <w:proofErr w:type="spellEnd"/>
      <w:r>
        <w:t xml:space="preserve"> </w:t>
      </w:r>
      <w:proofErr w:type="spellStart"/>
      <w:r>
        <w:t>jm</w:t>
      </w:r>
      <w:proofErr w:type="spellEnd"/>
      <w:r>
        <w:t xml:space="preserve"> schaden </w:t>
      </w:r>
      <w:proofErr w:type="spellStart"/>
      <w:r>
        <w:t>sol</w:t>
      </w:r>
      <w:proofErr w:type="spellEnd"/>
      <w:r>
        <w:br/>
        <w:t xml:space="preserve">von </w:t>
      </w:r>
      <w:proofErr w:type="spellStart"/>
      <w:r>
        <w:t>obenn</w:t>
      </w:r>
      <w:proofErr w:type="spellEnd"/>
      <w:r>
        <w:t xml:space="preserve"> her </w:t>
      </w:r>
      <w:proofErr w:type="spellStart"/>
      <w:r>
        <w:t>wil</w:t>
      </w:r>
      <w:proofErr w:type="spellEnd"/>
      <w:r>
        <w:t xml:space="preserve"> er </w:t>
      </w:r>
      <w:proofErr w:type="spellStart"/>
      <w:r>
        <w:t>jn</w:t>
      </w:r>
      <w:proofErr w:type="spellEnd"/>
      <w:r>
        <w:t xml:space="preserve"> </w:t>
      </w:r>
      <w:proofErr w:type="spellStart"/>
      <w:r>
        <w:t>preysen</w:t>
      </w:r>
      <w:proofErr w:type="spellEnd"/>
      <w:r>
        <w:t>.</w:t>
      </w:r>
    </w:p>
    <w:p w14:paraId="5F6E2313" w14:textId="77777777" w:rsidR="00562235" w:rsidRDefault="00562235" w:rsidP="00562235">
      <w:pPr>
        <w:pStyle w:val="StandardWeb"/>
        <w:spacing w:before="0" w:beforeAutospacing="0" w:after="150" w:afterAutospacing="0"/>
      </w:pPr>
      <w:r>
        <w:t>Da hebt sich dann ein Rauschen an</w:t>
      </w:r>
      <w:r>
        <w:br/>
        <w:t xml:space="preserve">wer fort </w:t>
      </w:r>
      <w:proofErr w:type="spellStart"/>
      <w:r>
        <w:t>wil</w:t>
      </w:r>
      <w:proofErr w:type="spellEnd"/>
      <w:r>
        <w:t xml:space="preserve"> </w:t>
      </w:r>
      <w:proofErr w:type="spellStart"/>
      <w:r>
        <w:t>farn</w:t>
      </w:r>
      <w:proofErr w:type="spellEnd"/>
      <w:r>
        <w:t xml:space="preserve"> auf </w:t>
      </w:r>
      <w:proofErr w:type="spellStart"/>
      <w:r>
        <w:t>diser</w:t>
      </w:r>
      <w:proofErr w:type="spellEnd"/>
      <w:r>
        <w:t xml:space="preserve"> </w:t>
      </w:r>
      <w:proofErr w:type="spellStart"/>
      <w:r>
        <w:t>ban</w:t>
      </w:r>
      <w:proofErr w:type="spellEnd"/>
      <w:r>
        <w:br/>
        <w:t xml:space="preserve">der feind der find also </w:t>
      </w:r>
      <w:proofErr w:type="spellStart"/>
      <w:r>
        <w:t>vile</w:t>
      </w:r>
      <w:proofErr w:type="spellEnd"/>
      <w:r>
        <w:br/>
      </w:r>
      <w:proofErr w:type="spellStart"/>
      <w:r>
        <w:t>flaisch</w:t>
      </w:r>
      <w:proofErr w:type="spellEnd"/>
      <w:r>
        <w:t xml:space="preserve"> </w:t>
      </w:r>
      <w:proofErr w:type="spellStart"/>
      <w:r>
        <w:t>unnd</w:t>
      </w:r>
      <w:proofErr w:type="spellEnd"/>
      <w:r>
        <w:t xml:space="preserve"> </w:t>
      </w:r>
      <w:proofErr w:type="spellStart"/>
      <w:r>
        <w:t>blut</w:t>
      </w:r>
      <w:proofErr w:type="spellEnd"/>
      <w:r>
        <w:t xml:space="preserve"> vermag es nicht</w:t>
      </w:r>
      <w:r>
        <w:br/>
        <w:t xml:space="preserve">das man die all </w:t>
      </w:r>
      <w:proofErr w:type="spellStart"/>
      <w:r>
        <w:t>kan</w:t>
      </w:r>
      <w:proofErr w:type="spellEnd"/>
      <w:r>
        <w:t xml:space="preserve"> stillen.</w:t>
      </w:r>
    </w:p>
    <w:p w14:paraId="1F447150" w14:textId="77777777" w:rsidR="00562235" w:rsidRDefault="00562235" w:rsidP="00562235">
      <w:pPr>
        <w:pStyle w:val="StandardWeb"/>
        <w:spacing w:before="0" w:beforeAutospacing="0" w:after="150" w:afterAutospacing="0"/>
      </w:pPr>
      <w:r>
        <w:t xml:space="preserve">Wo nicht der Hauptmann wer </w:t>
      </w:r>
      <w:proofErr w:type="spellStart"/>
      <w:r>
        <w:t>bereyt</w:t>
      </w:r>
      <w:proofErr w:type="spellEnd"/>
      <w:r>
        <w:br/>
      </w:r>
      <w:proofErr w:type="spellStart"/>
      <w:r>
        <w:t>unnd</w:t>
      </w:r>
      <w:proofErr w:type="spellEnd"/>
      <w:r>
        <w:t xml:space="preserve"> </w:t>
      </w:r>
      <w:proofErr w:type="spellStart"/>
      <w:r>
        <w:t>unns</w:t>
      </w:r>
      <w:proofErr w:type="spellEnd"/>
      <w:r>
        <w:t xml:space="preserve"> zu </w:t>
      </w:r>
      <w:proofErr w:type="spellStart"/>
      <w:r>
        <w:t>helffenn</w:t>
      </w:r>
      <w:proofErr w:type="spellEnd"/>
      <w:r>
        <w:t xml:space="preserve"> </w:t>
      </w:r>
      <w:proofErr w:type="spellStart"/>
      <w:r>
        <w:t>het</w:t>
      </w:r>
      <w:proofErr w:type="spellEnd"/>
      <w:r>
        <w:t xml:space="preserve"> </w:t>
      </w:r>
      <w:proofErr w:type="spellStart"/>
      <w:r>
        <w:t>gebenn</w:t>
      </w:r>
      <w:proofErr w:type="spellEnd"/>
      <w:r>
        <w:t xml:space="preserve"> </w:t>
      </w:r>
      <w:proofErr w:type="spellStart"/>
      <w:r>
        <w:t>bschayd</w:t>
      </w:r>
      <w:proofErr w:type="spellEnd"/>
      <w:r>
        <w:br/>
        <w:t xml:space="preserve">so wer es schon </w:t>
      </w:r>
      <w:proofErr w:type="spellStart"/>
      <w:r>
        <w:t>verlorenn</w:t>
      </w:r>
      <w:proofErr w:type="spellEnd"/>
      <w:r>
        <w:br/>
      </w:r>
      <w:proofErr w:type="spellStart"/>
      <w:r>
        <w:t>Schreyt</w:t>
      </w:r>
      <w:proofErr w:type="spellEnd"/>
      <w:r>
        <w:t xml:space="preserve"> </w:t>
      </w:r>
      <w:proofErr w:type="spellStart"/>
      <w:r>
        <w:t>unnd</w:t>
      </w:r>
      <w:proofErr w:type="spellEnd"/>
      <w:r>
        <w:t xml:space="preserve"> </w:t>
      </w:r>
      <w:proofErr w:type="spellStart"/>
      <w:r>
        <w:t>rufft</w:t>
      </w:r>
      <w:proofErr w:type="spellEnd"/>
      <w:r>
        <w:t xml:space="preserve"> </w:t>
      </w:r>
      <w:proofErr w:type="spellStart"/>
      <w:r>
        <w:t>kombt</w:t>
      </w:r>
      <w:proofErr w:type="spellEnd"/>
      <w:r>
        <w:t xml:space="preserve"> her zu mir</w:t>
      </w:r>
      <w:r>
        <w:br/>
      </w:r>
      <w:proofErr w:type="spellStart"/>
      <w:r>
        <w:t>seyt</w:t>
      </w:r>
      <w:proofErr w:type="spellEnd"/>
      <w:r>
        <w:t xml:space="preserve"> </w:t>
      </w:r>
      <w:proofErr w:type="spellStart"/>
      <w:r>
        <w:t>jr</w:t>
      </w:r>
      <w:proofErr w:type="spellEnd"/>
      <w:r>
        <w:t xml:space="preserve"> </w:t>
      </w:r>
      <w:proofErr w:type="spellStart"/>
      <w:r>
        <w:t>auß</w:t>
      </w:r>
      <w:proofErr w:type="spellEnd"/>
      <w:r>
        <w:t xml:space="preserve"> Gott geboren.</w:t>
      </w:r>
    </w:p>
    <w:p w14:paraId="1FBBC2A3" w14:textId="77777777" w:rsidR="00562235" w:rsidRDefault="00562235" w:rsidP="00562235">
      <w:pPr>
        <w:pStyle w:val="StandardWeb"/>
        <w:spacing w:before="0" w:beforeAutospacing="0" w:after="150" w:afterAutospacing="0"/>
      </w:pPr>
      <w:proofErr w:type="spellStart"/>
      <w:r>
        <w:t>Nimb</w:t>
      </w:r>
      <w:proofErr w:type="spellEnd"/>
      <w:r>
        <w:t xml:space="preserve"> hin das Creutz zu aller </w:t>
      </w:r>
      <w:proofErr w:type="spellStart"/>
      <w:r>
        <w:t>stunnd</w:t>
      </w:r>
      <w:proofErr w:type="spellEnd"/>
      <w:r>
        <w:br/>
        <w:t xml:space="preserve">ich hab mit dir gemacht </w:t>
      </w:r>
      <w:proofErr w:type="spellStart"/>
      <w:r>
        <w:t>ain</w:t>
      </w:r>
      <w:proofErr w:type="spellEnd"/>
      <w:r>
        <w:t xml:space="preserve"> </w:t>
      </w:r>
      <w:proofErr w:type="spellStart"/>
      <w:r>
        <w:t>bund</w:t>
      </w:r>
      <w:proofErr w:type="spellEnd"/>
      <w:r>
        <w:br/>
      </w:r>
      <w:proofErr w:type="spellStart"/>
      <w:r>
        <w:t>darauff</w:t>
      </w:r>
      <w:proofErr w:type="spellEnd"/>
      <w:r>
        <w:t xml:space="preserve"> </w:t>
      </w:r>
      <w:proofErr w:type="spellStart"/>
      <w:r>
        <w:t>solt</w:t>
      </w:r>
      <w:proofErr w:type="spellEnd"/>
      <w:r>
        <w:t xml:space="preserve"> du </w:t>
      </w:r>
      <w:proofErr w:type="spellStart"/>
      <w:r>
        <w:t>vest</w:t>
      </w:r>
      <w:proofErr w:type="spellEnd"/>
      <w:r>
        <w:t xml:space="preserve"> </w:t>
      </w:r>
      <w:proofErr w:type="spellStart"/>
      <w:r>
        <w:t>bauwen</w:t>
      </w:r>
      <w:proofErr w:type="spellEnd"/>
      <w:r>
        <w:br/>
      </w:r>
      <w:proofErr w:type="spellStart"/>
      <w:r>
        <w:t>Bleyb</w:t>
      </w:r>
      <w:proofErr w:type="spellEnd"/>
      <w:r>
        <w:t xml:space="preserve"> nur stet </w:t>
      </w:r>
      <w:proofErr w:type="spellStart"/>
      <w:r>
        <w:t>schaw</w:t>
      </w:r>
      <w:proofErr w:type="spellEnd"/>
      <w:r>
        <w:t xml:space="preserve"> </w:t>
      </w:r>
      <w:proofErr w:type="spellStart"/>
      <w:r>
        <w:t>nit</w:t>
      </w:r>
      <w:proofErr w:type="spellEnd"/>
      <w:r>
        <w:t xml:space="preserve"> </w:t>
      </w:r>
      <w:proofErr w:type="spellStart"/>
      <w:r>
        <w:t>zuruck</w:t>
      </w:r>
      <w:proofErr w:type="spellEnd"/>
      <w:r>
        <w:br/>
        <w:t xml:space="preserve">es </w:t>
      </w:r>
      <w:proofErr w:type="spellStart"/>
      <w:r>
        <w:t>sol</w:t>
      </w:r>
      <w:proofErr w:type="spellEnd"/>
      <w:r>
        <w:t xml:space="preserve"> dich nicht </w:t>
      </w:r>
      <w:proofErr w:type="spellStart"/>
      <w:r>
        <w:t>gerewen</w:t>
      </w:r>
      <w:proofErr w:type="spellEnd"/>
      <w:r>
        <w:t>.</w:t>
      </w:r>
    </w:p>
    <w:p w14:paraId="0126A004" w14:textId="77777777" w:rsidR="00562235" w:rsidRDefault="00562235" w:rsidP="00562235">
      <w:pPr>
        <w:pStyle w:val="StandardWeb"/>
        <w:spacing w:before="0" w:beforeAutospacing="0" w:after="150" w:afterAutospacing="0"/>
      </w:pPr>
      <w:r>
        <w:t xml:space="preserve">Ich bin der weg und auch die </w:t>
      </w:r>
      <w:proofErr w:type="spellStart"/>
      <w:r>
        <w:t>thür</w:t>
      </w:r>
      <w:proofErr w:type="spellEnd"/>
      <w:r>
        <w:br/>
        <w:t xml:space="preserve">sonst </w:t>
      </w:r>
      <w:proofErr w:type="spellStart"/>
      <w:r>
        <w:t>kompt</w:t>
      </w:r>
      <w:proofErr w:type="spellEnd"/>
      <w:r>
        <w:t xml:space="preserve"> </w:t>
      </w:r>
      <w:proofErr w:type="spellStart"/>
      <w:r>
        <w:t>kain</w:t>
      </w:r>
      <w:proofErr w:type="spellEnd"/>
      <w:r>
        <w:t xml:space="preserve"> </w:t>
      </w:r>
      <w:proofErr w:type="spellStart"/>
      <w:r>
        <w:t>mensch</w:t>
      </w:r>
      <w:proofErr w:type="spellEnd"/>
      <w:r>
        <w:t xml:space="preserve"> </w:t>
      </w:r>
      <w:proofErr w:type="spellStart"/>
      <w:r>
        <w:t>herauff</w:t>
      </w:r>
      <w:proofErr w:type="spellEnd"/>
      <w:r>
        <w:t xml:space="preserve"> zu mir</w:t>
      </w:r>
      <w:r>
        <w:br/>
        <w:t xml:space="preserve">der </w:t>
      </w:r>
      <w:proofErr w:type="spellStart"/>
      <w:r>
        <w:t>vatter</w:t>
      </w:r>
      <w:proofErr w:type="spellEnd"/>
      <w:r>
        <w:t xml:space="preserve"> </w:t>
      </w:r>
      <w:proofErr w:type="spellStart"/>
      <w:r>
        <w:t>muß</w:t>
      </w:r>
      <w:proofErr w:type="spellEnd"/>
      <w:r>
        <w:t xml:space="preserve"> </w:t>
      </w:r>
      <w:proofErr w:type="spellStart"/>
      <w:r>
        <w:t>jn</w:t>
      </w:r>
      <w:proofErr w:type="spellEnd"/>
      <w:r>
        <w:t xml:space="preserve"> ziehen</w:t>
      </w:r>
      <w:r>
        <w:br/>
      </w:r>
      <w:proofErr w:type="spellStart"/>
      <w:r>
        <w:t>Kain</w:t>
      </w:r>
      <w:proofErr w:type="spellEnd"/>
      <w:r>
        <w:t xml:space="preserve"> </w:t>
      </w:r>
      <w:proofErr w:type="spellStart"/>
      <w:r>
        <w:t>gewalt</w:t>
      </w:r>
      <w:proofErr w:type="spellEnd"/>
      <w:r>
        <w:t xml:space="preserve"> ist </w:t>
      </w:r>
      <w:proofErr w:type="spellStart"/>
      <w:r>
        <w:t>auff</w:t>
      </w:r>
      <w:proofErr w:type="spellEnd"/>
      <w:r>
        <w:t xml:space="preserve"> der </w:t>
      </w:r>
      <w:proofErr w:type="spellStart"/>
      <w:r>
        <w:t>erd</w:t>
      </w:r>
      <w:proofErr w:type="spellEnd"/>
      <w:r>
        <w:br/>
        <w:t xml:space="preserve">er </w:t>
      </w:r>
      <w:proofErr w:type="spellStart"/>
      <w:r>
        <w:t>muß</w:t>
      </w:r>
      <w:proofErr w:type="spellEnd"/>
      <w:r>
        <w:t xml:space="preserve"> sein </w:t>
      </w:r>
      <w:proofErr w:type="spellStart"/>
      <w:r>
        <w:t>zorn</w:t>
      </w:r>
      <w:proofErr w:type="spellEnd"/>
      <w:r>
        <w:t xml:space="preserve"> fliehen.</w:t>
      </w:r>
    </w:p>
    <w:p w14:paraId="41D560CA" w14:textId="77777777" w:rsidR="00562235" w:rsidRDefault="00562235" w:rsidP="00562235">
      <w:pPr>
        <w:pStyle w:val="StandardWeb"/>
        <w:spacing w:before="0" w:beforeAutospacing="0" w:after="150" w:afterAutospacing="0"/>
      </w:pPr>
      <w:proofErr w:type="spellStart"/>
      <w:r>
        <w:t>Darumb</w:t>
      </w:r>
      <w:proofErr w:type="spellEnd"/>
      <w:r>
        <w:t xml:space="preserve"> </w:t>
      </w:r>
      <w:proofErr w:type="spellStart"/>
      <w:r>
        <w:t>sey</w:t>
      </w:r>
      <w:proofErr w:type="spellEnd"/>
      <w:r>
        <w:t xml:space="preserve"> keck </w:t>
      </w:r>
      <w:proofErr w:type="spellStart"/>
      <w:r>
        <w:t>auff</w:t>
      </w:r>
      <w:proofErr w:type="spellEnd"/>
      <w:r>
        <w:t xml:space="preserve"> </w:t>
      </w:r>
      <w:proofErr w:type="spellStart"/>
      <w:r>
        <w:t>diser</w:t>
      </w:r>
      <w:proofErr w:type="spellEnd"/>
      <w:r>
        <w:t xml:space="preserve"> </w:t>
      </w:r>
      <w:proofErr w:type="spellStart"/>
      <w:r>
        <w:t>ban</w:t>
      </w:r>
      <w:proofErr w:type="spellEnd"/>
      <w:r>
        <w:br/>
        <w:t xml:space="preserve">die ich vor </w:t>
      </w:r>
      <w:proofErr w:type="spellStart"/>
      <w:r>
        <w:t>lengst</w:t>
      </w:r>
      <w:proofErr w:type="spellEnd"/>
      <w:r>
        <w:t xml:space="preserve"> </w:t>
      </w:r>
      <w:proofErr w:type="spellStart"/>
      <w:r>
        <w:t>gebawen</w:t>
      </w:r>
      <w:proofErr w:type="spellEnd"/>
      <w:r>
        <w:t xml:space="preserve"> </w:t>
      </w:r>
      <w:proofErr w:type="spellStart"/>
      <w:r>
        <w:t>han</w:t>
      </w:r>
      <w:proofErr w:type="spellEnd"/>
      <w:r>
        <w:br/>
        <w:t xml:space="preserve">ich bin den </w:t>
      </w:r>
      <w:proofErr w:type="spellStart"/>
      <w:r>
        <w:t>furtgewaten</w:t>
      </w:r>
      <w:proofErr w:type="spellEnd"/>
      <w:r>
        <w:br/>
        <w:t xml:space="preserve">Glaubst du nur von </w:t>
      </w:r>
      <w:proofErr w:type="spellStart"/>
      <w:r>
        <w:t>hertzenn</w:t>
      </w:r>
      <w:proofErr w:type="spellEnd"/>
      <w:r>
        <w:t xml:space="preserve"> mir</w:t>
      </w:r>
      <w:r>
        <w:br/>
        <w:t xml:space="preserve">es </w:t>
      </w:r>
      <w:proofErr w:type="spellStart"/>
      <w:r>
        <w:t>sol</w:t>
      </w:r>
      <w:proofErr w:type="spellEnd"/>
      <w:r>
        <w:t xml:space="preserve"> dir </w:t>
      </w:r>
      <w:proofErr w:type="spellStart"/>
      <w:r>
        <w:t>wol</w:t>
      </w:r>
      <w:proofErr w:type="spellEnd"/>
      <w:r>
        <w:t xml:space="preserve"> geraten.</w:t>
      </w:r>
    </w:p>
    <w:p w14:paraId="31EF0D16" w14:textId="77777777" w:rsidR="00562235" w:rsidRDefault="00562235" w:rsidP="00562235">
      <w:pPr>
        <w:pStyle w:val="StandardWeb"/>
        <w:spacing w:before="0" w:beforeAutospacing="0" w:after="150" w:afterAutospacing="0"/>
      </w:pPr>
      <w:r>
        <w:t xml:space="preserve">Die </w:t>
      </w:r>
      <w:proofErr w:type="spellStart"/>
      <w:r>
        <w:t>forcht</w:t>
      </w:r>
      <w:proofErr w:type="spellEnd"/>
      <w:r>
        <w:t xml:space="preserve"> der </w:t>
      </w:r>
      <w:proofErr w:type="spellStart"/>
      <w:r>
        <w:t>welt</w:t>
      </w:r>
      <w:proofErr w:type="spellEnd"/>
      <w:r>
        <w:t xml:space="preserve"> </w:t>
      </w:r>
      <w:proofErr w:type="spellStart"/>
      <w:r>
        <w:t>laß</w:t>
      </w:r>
      <w:proofErr w:type="spellEnd"/>
      <w:r>
        <w:t xml:space="preserve"> </w:t>
      </w:r>
      <w:proofErr w:type="spellStart"/>
      <w:r>
        <w:t>faren</w:t>
      </w:r>
      <w:proofErr w:type="spellEnd"/>
      <w:r>
        <w:t xml:space="preserve"> hin</w:t>
      </w:r>
      <w:r>
        <w:br/>
        <w:t xml:space="preserve">stell </w:t>
      </w:r>
      <w:proofErr w:type="spellStart"/>
      <w:r>
        <w:t>nitt</w:t>
      </w:r>
      <w:proofErr w:type="spellEnd"/>
      <w:r>
        <w:t xml:space="preserve"> nach gut </w:t>
      </w:r>
      <w:proofErr w:type="spellStart"/>
      <w:r>
        <w:t>unnd</w:t>
      </w:r>
      <w:proofErr w:type="spellEnd"/>
      <w:r>
        <w:t xml:space="preserve"> </w:t>
      </w:r>
      <w:proofErr w:type="spellStart"/>
      <w:r>
        <w:t>eytel</w:t>
      </w:r>
      <w:proofErr w:type="spellEnd"/>
      <w:r>
        <w:t xml:space="preserve"> </w:t>
      </w:r>
      <w:proofErr w:type="spellStart"/>
      <w:r>
        <w:t>gewin</w:t>
      </w:r>
      <w:proofErr w:type="spellEnd"/>
      <w:r>
        <w:br/>
        <w:t xml:space="preserve">du </w:t>
      </w:r>
      <w:proofErr w:type="spellStart"/>
      <w:r>
        <w:t>must</w:t>
      </w:r>
      <w:proofErr w:type="spellEnd"/>
      <w:r>
        <w:t xml:space="preserve"> es alles verlassen</w:t>
      </w:r>
      <w:r>
        <w:br/>
      </w:r>
      <w:proofErr w:type="spellStart"/>
      <w:r>
        <w:t>leyb</w:t>
      </w:r>
      <w:proofErr w:type="spellEnd"/>
      <w:r>
        <w:t xml:space="preserve"> und gut schlag in die </w:t>
      </w:r>
      <w:proofErr w:type="spellStart"/>
      <w:r>
        <w:t>schantz</w:t>
      </w:r>
      <w:proofErr w:type="spellEnd"/>
      <w:r>
        <w:br/>
        <w:t xml:space="preserve">das </w:t>
      </w:r>
      <w:proofErr w:type="spellStart"/>
      <w:r>
        <w:t>heyst</w:t>
      </w:r>
      <w:proofErr w:type="spellEnd"/>
      <w:r>
        <w:t xml:space="preserve"> sich selber hassen.</w:t>
      </w:r>
    </w:p>
    <w:p w14:paraId="3AD5D2EB" w14:textId="77777777" w:rsidR="00562235" w:rsidRDefault="00562235" w:rsidP="00562235">
      <w:pPr>
        <w:pStyle w:val="StandardWeb"/>
        <w:spacing w:before="0" w:beforeAutospacing="0" w:after="150" w:afterAutospacing="0"/>
      </w:pPr>
      <w:r>
        <w:t xml:space="preserve">Hab acht </w:t>
      </w:r>
      <w:proofErr w:type="spellStart"/>
      <w:r>
        <w:t>auff</w:t>
      </w:r>
      <w:proofErr w:type="spellEnd"/>
      <w:r>
        <w:t xml:space="preserve"> dich </w:t>
      </w:r>
      <w:proofErr w:type="spellStart"/>
      <w:r>
        <w:t>schauw</w:t>
      </w:r>
      <w:proofErr w:type="spellEnd"/>
      <w:r>
        <w:t xml:space="preserve"> eben </w:t>
      </w:r>
      <w:proofErr w:type="spellStart"/>
      <w:r>
        <w:t>auff</w:t>
      </w:r>
      <w:proofErr w:type="spellEnd"/>
      <w:r>
        <w:br/>
        <w:t xml:space="preserve">das dir niemands vor </w:t>
      </w:r>
      <w:proofErr w:type="spellStart"/>
      <w:r>
        <w:t>disem</w:t>
      </w:r>
      <w:proofErr w:type="spellEnd"/>
      <w:r>
        <w:t xml:space="preserve"> </w:t>
      </w:r>
      <w:proofErr w:type="spellStart"/>
      <w:r>
        <w:t>lauff</w:t>
      </w:r>
      <w:proofErr w:type="spellEnd"/>
      <w:r>
        <w:br/>
        <w:t xml:space="preserve">das </w:t>
      </w:r>
      <w:proofErr w:type="spellStart"/>
      <w:r>
        <w:t>zil</w:t>
      </w:r>
      <w:proofErr w:type="spellEnd"/>
      <w:r>
        <w:t xml:space="preserve"> </w:t>
      </w:r>
      <w:proofErr w:type="spellStart"/>
      <w:r>
        <w:t>laß</w:t>
      </w:r>
      <w:proofErr w:type="spellEnd"/>
      <w:r>
        <w:t xml:space="preserve"> dir </w:t>
      </w:r>
      <w:proofErr w:type="spellStart"/>
      <w:r>
        <w:t>nit</w:t>
      </w:r>
      <w:proofErr w:type="spellEnd"/>
      <w:r>
        <w:t xml:space="preserve"> rucken</w:t>
      </w:r>
      <w:r>
        <w:br/>
        <w:t xml:space="preserve">Englisch </w:t>
      </w:r>
      <w:proofErr w:type="spellStart"/>
      <w:r>
        <w:t>klaider</w:t>
      </w:r>
      <w:proofErr w:type="spellEnd"/>
      <w:r>
        <w:t xml:space="preserve"> legt an der feind</w:t>
      </w:r>
      <w:r>
        <w:br/>
        <w:t>versucht dich an allen stucken.</w:t>
      </w:r>
    </w:p>
    <w:p w14:paraId="3809579D" w14:textId="77777777" w:rsidR="00562235" w:rsidRDefault="00562235" w:rsidP="00562235">
      <w:pPr>
        <w:pStyle w:val="StandardWeb"/>
        <w:spacing w:before="0" w:beforeAutospacing="0" w:after="150" w:afterAutospacing="0"/>
      </w:pPr>
      <w:r>
        <w:t xml:space="preserve">Der </w:t>
      </w:r>
      <w:proofErr w:type="spellStart"/>
      <w:r>
        <w:t>Munnd</w:t>
      </w:r>
      <w:proofErr w:type="spellEnd"/>
      <w:r>
        <w:t xml:space="preserve"> </w:t>
      </w:r>
      <w:proofErr w:type="spellStart"/>
      <w:r>
        <w:t>sol</w:t>
      </w:r>
      <w:proofErr w:type="spellEnd"/>
      <w:r>
        <w:t xml:space="preserve"> zu </w:t>
      </w:r>
      <w:proofErr w:type="spellStart"/>
      <w:r>
        <w:t>gesperret</w:t>
      </w:r>
      <w:proofErr w:type="spellEnd"/>
      <w:r>
        <w:t xml:space="preserve"> sein</w:t>
      </w:r>
      <w:r>
        <w:br/>
      </w:r>
      <w:proofErr w:type="spellStart"/>
      <w:r>
        <w:t>hüt</w:t>
      </w:r>
      <w:proofErr w:type="spellEnd"/>
      <w:r>
        <w:t xml:space="preserve"> dich vor allem </w:t>
      </w:r>
      <w:proofErr w:type="spellStart"/>
      <w:r>
        <w:t>falschenn</w:t>
      </w:r>
      <w:proofErr w:type="spellEnd"/>
      <w:r>
        <w:t xml:space="preserve"> schein</w:t>
      </w:r>
      <w:r>
        <w:br/>
        <w:t>hör deines Vatters stimme</w:t>
      </w:r>
      <w:r>
        <w:br/>
      </w:r>
      <w:proofErr w:type="spellStart"/>
      <w:r>
        <w:t>Red</w:t>
      </w:r>
      <w:proofErr w:type="spellEnd"/>
      <w:r>
        <w:t xml:space="preserve"> still mit </w:t>
      </w:r>
      <w:proofErr w:type="spellStart"/>
      <w:r>
        <w:t>kurtzen</w:t>
      </w:r>
      <w:proofErr w:type="spellEnd"/>
      <w:r>
        <w:t xml:space="preserve"> </w:t>
      </w:r>
      <w:proofErr w:type="spellStart"/>
      <w:r>
        <w:t>wortenn</w:t>
      </w:r>
      <w:proofErr w:type="spellEnd"/>
      <w:r>
        <w:br/>
      </w:r>
      <w:proofErr w:type="spellStart"/>
      <w:r>
        <w:t>hüt</w:t>
      </w:r>
      <w:proofErr w:type="spellEnd"/>
      <w:r>
        <w:t xml:space="preserve"> dich vor seinem grimme.</w:t>
      </w:r>
    </w:p>
    <w:p w14:paraId="5972FE7F" w14:textId="77777777" w:rsidR="00562235" w:rsidRDefault="00562235" w:rsidP="00562235">
      <w:pPr>
        <w:pStyle w:val="StandardWeb"/>
        <w:spacing w:before="0" w:beforeAutospacing="0" w:after="150" w:afterAutospacing="0"/>
      </w:pPr>
      <w:r>
        <w:t xml:space="preserve">Hörst du sein </w:t>
      </w:r>
      <w:proofErr w:type="spellStart"/>
      <w:r>
        <w:t>wort</w:t>
      </w:r>
      <w:proofErr w:type="spellEnd"/>
      <w:r>
        <w:t xml:space="preserve"> und folgest </w:t>
      </w:r>
      <w:proofErr w:type="spellStart"/>
      <w:r>
        <w:t>jm</w:t>
      </w:r>
      <w:proofErr w:type="spellEnd"/>
      <w:r>
        <w:br/>
      </w:r>
      <w:proofErr w:type="spellStart"/>
      <w:r>
        <w:t>fleüch</w:t>
      </w:r>
      <w:proofErr w:type="spellEnd"/>
      <w:r>
        <w:t xml:space="preserve"> aller </w:t>
      </w:r>
      <w:proofErr w:type="spellStart"/>
      <w:r>
        <w:t>Wölffen</w:t>
      </w:r>
      <w:proofErr w:type="spellEnd"/>
      <w:r>
        <w:t xml:space="preserve"> </w:t>
      </w:r>
      <w:proofErr w:type="spellStart"/>
      <w:r>
        <w:t>stimm</w:t>
      </w:r>
      <w:proofErr w:type="spellEnd"/>
      <w:r>
        <w:br/>
        <w:t xml:space="preserve">kenn </w:t>
      </w:r>
      <w:proofErr w:type="spellStart"/>
      <w:r>
        <w:t>jhn</w:t>
      </w:r>
      <w:proofErr w:type="spellEnd"/>
      <w:r>
        <w:t xml:space="preserve"> von </w:t>
      </w:r>
      <w:proofErr w:type="spellStart"/>
      <w:r>
        <w:t>hertzen</w:t>
      </w:r>
      <w:proofErr w:type="spellEnd"/>
      <w:r>
        <w:t xml:space="preserve"> alleine</w:t>
      </w:r>
      <w:r>
        <w:br/>
        <w:t xml:space="preserve">Lebst in seiner </w:t>
      </w:r>
      <w:proofErr w:type="spellStart"/>
      <w:r>
        <w:t>forcht</w:t>
      </w:r>
      <w:proofErr w:type="spellEnd"/>
      <w:r>
        <w:t xml:space="preserve"> fort an</w:t>
      </w:r>
      <w:r>
        <w:br/>
        <w:t xml:space="preserve">es </w:t>
      </w:r>
      <w:proofErr w:type="spellStart"/>
      <w:r>
        <w:t>wirdt</w:t>
      </w:r>
      <w:proofErr w:type="spellEnd"/>
      <w:r>
        <w:t xml:space="preserve"> dir alles raine.</w:t>
      </w:r>
    </w:p>
    <w:p w14:paraId="2B9A2D86" w14:textId="77777777" w:rsidR="00562235" w:rsidRDefault="00562235" w:rsidP="00562235">
      <w:pPr>
        <w:pStyle w:val="StandardWeb"/>
        <w:spacing w:before="0" w:beforeAutospacing="0" w:after="150" w:afterAutospacing="0"/>
      </w:pPr>
      <w:r>
        <w:t xml:space="preserve">Wenn du </w:t>
      </w:r>
      <w:proofErr w:type="spellStart"/>
      <w:r>
        <w:t>yetz</w:t>
      </w:r>
      <w:proofErr w:type="spellEnd"/>
      <w:r>
        <w:t xml:space="preserve"> schier </w:t>
      </w:r>
      <w:proofErr w:type="spellStart"/>
      <w:r>
        <w:t>kombst</w:t>
      </w:r>
      <w:proofErr w:type="spellEnd"/>
      <w:r>
        <w:t xml:space="preserve"> zu dem </w:t>
      </w:r>
      <w:proofErr w:type="spellStart"/>
      <w:r>
        <w:t>zil</w:t>
      </w:r>
      <w:proofErr w:type="spellEnd"/>
      <w:r>
        <w:br/>
        <w:t xml:space="preserve">erst hebt sich an </w:t>
      </w:r>
      <w:proofErr w:type="spellStart"/>
      <w:r>
        <w:t>ain</w:t>
      </w:r>
      <w:proofErr w:type="spellEnd"/>
      <w:r>
        <w:t xml:space="preserve"> </w:t>
      </w:r>
      <w:proofErr w:type="spellStart"/>
      <w:r>
        <w:t>Ennglisch</w:t>
      </w:r>
      <w:proofErr w:type="spellEnd"/>
      <w:r>
        <w:t xml:space="preserve"> </w:t>
      </w:r>
      <w:proofErr w:type="spellStart"/>
      <w:r>
        <w:t>spil</w:t>
      </w:r>
      <w:proofErr w:type="spellEnd"/>
      <w:r>
        <w:br/>
      </w:r>
      <w:proofErr w:type="spellStart"/>
      <w:r>
        <w:t>solt</w:t>
      </w:r>
      <w:proofErr w:type="spellEnd"/>
      <w:r>
        <w:t xml:space="preserve"> du das </w:t>
      </w:r>
      <w:proofErr w:type="spellStart"/>
      <w:r>
        <w:t>gstatt</w:t>
      </w:r>
      <w:proofErr w:type="spellEnd"/>
      <w:r>
        <w:t xml:space="preserve"> erlangen</w:t>
      </w:r>
      <w:r>
        <w:br/>
        <w:t xml:space="preserve">eng und </w:t>
      </w:r>
      <w:proofErr w:type="spellStart"/>
      <w:r>
        <w:t>schlüpfferig</w:t>
      </w:r>
      <w:proofErr w:type="spellEnd"/>
      <w:r>
        <w:t xml:space="preserve"> ist der weg</w:t>
      </w:r>
      <w:r>
        <w:br/>
        <w:t xml:space="preserve">mit </w:t>
      </w:r>
      <w:proofErr w:type="spellStart"/>
      <w:r>
        <w:t>fewr</w:t>
      </w:r>
      <w:proofErr w:type="spellEnd"/>
      <w:r>
        <w:t xml:space="preserve"> und </w:t>
      </w:r>
      <w:proofErr w:type="spellStart"/>
      <w:r>
        <w:t>wasser</w:t>
      </w:r>
      <w:proofErr w:type="spellEnd"/>
      <w:r>
        <w:t xml:space="preserve"> </w:t>
      </w:r>
      <w:proofErr w:type="spellStart"/>
      <w:r>
        <w:t>umbfangen</w:t>
      </w:r>
      <w:proofErr w:type="spellEnd"/>
      <w:r>
        <w:t>.</w:t>
      </w:r>
    </w:p>
    <w:p w14:paraId="54D129EC" w14:textId="77777777" w:rsidR="00562235" w:rsidRDefault="00562235" w:rsidP="00562235">
      <w:pPr>
        <w:pStyle w:val="StandardWeb"/>
        <w:spacing w:before="0" w:beforeAutospacing="0" w:after="150" w:afterAutospacing="0"/>
      </w:pPr>
      <w:r>
        <w:t>Da geht dann angst und zittern an</w:t>
      </w:r>
      <w:r>
        <w:br/>
        <w:t xml:space="preserve">das </w:t>
      </w:r>
      <w:proofErr w:type="spellStart"/>
      <w:r>
        <w:t>fleysch</w:t>
      </w:r>
      <w:proofErr w:type="spellEnd"/>
      <w:r>
        <w:t xml:space="preserve"> in der prob </w:t>
      </w:r>
      <w:proofErr w:type="spellStart"/>
      <w:r>
        <w:t>bestan</w:t>
      </w:r>
      <w:proofErr w:type="spellEnd"/>
      <w:r>
        <w:br/>
      </w:r>
      <w:proofErr w:type="spellStart"/>
      <w:r>
        <w:t>kain</w:t>
      </w:r>
      <w:proofErr w:type="spellEnd"/>
      <w:r>
        <w:t xml:space="preserve"> </w:t>
      </w:r>
      <w:proofErr w:type="spellStart"/>
      <w:r>
        <w:t>trost</w:t>
      </w:r>
      <w:proofErr w:type="spellEnd"/>
      <w:r>
        <w:t xml:space="preserve"> ist da zu finden</w:t>
      </w:r>
      <w:r>
        <w:br/>
        <w:t xml:space="preserve">Gottes </w:t>
      </w:r>
      <w:proofErr w:type="spellStart"/>
      <w:r>
        <w:t>hand</w:t>
      </w:r>
      <w:proofErr w:type="spellEnd"/>
      <w:r>
        <w:t xml:space="preserve"> ist aber </w:t>
      </w:r>
      <w:proofErr w:type="spellStart"/>
      <w:r>
        <w:t>starck</w:t>
      </w:r>
      <w:proofErr w:type="spellEnd"/>
      <w:r>
        <w:br/>
      </w:r>
      <w:proofErr w:type="spellStart"/>
      <w:r>
        <w:t>kan</w:t>
      </w:r>
      <w:proofErr w:type="spellEnd"/>
      <w:r>
        <w:t xml:space="preserve"> alles sehr </w:t>
      </w:r>
      <w:proofErr w:type="spellStart"/>
      <w:r>
        <w:t>wol</w:t>
      </w:r>
      <w:proofErr w:type="spellEnd"/>
      <w:r>
        <w:t xml:space="preserve"> linden.</w:t>
      </w:r>
    </w:p>
    <w:p w14:paraId="77421E12" w14:textId="77777777" w:rsidR="00562235" w:rsidRDefault="00562235" w:rsidP="00562235">
      <w:pPr>
        <w:pStyle w:val="StandardWeb"/>
        <w:spacing w:before="0" w:beforeAutospacing="0" w:after="150" w:afterAutospacing="0"/>
      </w:pPr>
      <w:r>
        <w:t xml:space="preserve">Hie ist </w:t>
      </w:r>
      <w:proofErr w:type="spellStart"/>
      <w:r>
        <w:t>alda</w:t>
      </w:r>
      <w:proofErr w:type="spellEnd"/>
      <w:r>
        <w:t xml:space="preserve"> der </w:t>
      </w:r>
      <w:proofErr w:type="spellStart"/>
      <w:r>
        <w:t>gayst</w:t>
      </w:r>
      <w:proofErr w:type="spellEnd"/>
      <w:r>
        <w:t xml:space="preserve"> </w:t>
      </w:r>
      <w:proofErr w:type="spellStart"/>
      <w:r>
        <w:t>bereyt</w:t>
      </w:r>
      <w:proofErr w:type="spellEnd"/>
      <w:r>
        <w:br/>
        <w:t xml:space="preserve">niemand ist der uns von Gott </w:t>
      </w:r>
      <w:proofErr w:type="spellStart"/>
      <w:r>
        <w:t>abschaidt</w:t>
      </w:r>
      <w:proofErr w:type="spellEnd"/>
      <w:r>
        <w:br/>
      </w:r>
      <w:proofErr w:type="spellStart"/>
      <w:r>
        <w:t>kain</w:t>
      </w:r>
      <w:proofErr w:type="spellEnd"/>
      <w:r>
        <w:t xml:space="preserve"> </w:t>
      </w:r>
      <w:proofErr w:type="spellStart"/>
      <w:r>
        <w:t>schwerdt</w:t>
      </w:r>
      <w:proofErr w:type="spellEnd"/>
      <w:r>
        <w:t xml:space="preserve"> noch last </w:t>
      </w:r>
      <w:proofErr w:type="spellStart"/>
      <w:r>
        <w:t>auff</w:t>
      </w:r>
      <w:proofErr w:type="spellEnd"/>
      <w:r>
        <w:t xml:space="preserve"> </w:t>
      </w:r>
      <w:proofErr w:type="spellStart"/>
      <w:r>
        <w:t>diser</w:t>
      </w:r>
      <w:proofErr w:type="spellEnd"/>
      <w:r>
        <w:t xml:space="preserve"> </w:t>
      </w:r>
      <w:proofErr w:type="spellStart"/>
      <w:r>
        <w:t>erd</w:t>
      </w:r>
      <w:proofErr w:type="spellEnd"/>
      <w:r>
        <w:br/>
        <w:t xml:space="preserve">Trag das </w:t>
      </w:r>
      <w:proofErr w:type="spellStart"/>
      <w:r>
        <w:t>Creütz</w:t>
      </w:r>
      <w:proofErr w:type="spellEnd"/>
      <w:r>
        <w:t xml:space="preserve"> </w:t>
      </w:r>
      <w:proofErr w:type="spellStart"/>
      <w:r>
        <w:t>biß</w:t>
      </w:r>
      <w:proofErr w:type="spellEnd"/>
      <w:r>
        <w:t xml:space="preserve"> an die </w:t>
      </w:r>
      <w:proofErr w:type="spellStart"/>
      <w:r>
        <w:t>stat</w:t>
      </w:r>
      <w:proofErr w:type="spellEnd"/>
      <w:r>
        <w:br/>
        <w:t xml:space="preserve">das </w:t>
      </w:r>
      <w:proofErr w:type="spellStart"/>
      <w:r>
        <w:t>klainer</w:t>
      </w:r>
      <w:proofErr w:type="spellEnd"/>
      <w:r>
        <w:t xml:space="preserve"> </w:t>
      </w:r>
      <w:proofErr w:type="spellStart"/>
      <w:r>
        <w:t>muß</w:t>
      </w:r>
      <w:proofErr w:type="spellEnd"/>
      <w:r>
        <w:t xml:space="preserve"> dir werden.</w:t>
      </w:r>
    </w:p>
    <w:p w14:paraId="3E88827D" w14:textId="77777777" w:rsidR="00562235" w:rsidRDefault="00562235" w:rsidP="00562235">
      <w:pPr>
        <w:pStyle w:val="StandardWeb"/>
        <w:spacing w:before="0" w:beforeAutospacing="0" w:after="150" w:afterAutospacing="0"/>
      </w:pPr>
      <w:r>
        <w:t xml:space="preserve">Hie </w:t>
      </w:r>
      <w:proofErr w:type="spellStart"/>
      <w:r>
        <w:t>fleüst</w:t>
      </w:r>
      <w:proofErr w:type="spellEnd"/>
      <w:r>
        <w:t xml:space="preserve"> dann her die </w:t>
      </w:r>
      <w:proofErr w:type="spellStart"/>
      <w:r>
        <w:t>ware</w:t>
      </w:r>
      <w:proofErr w:type="spellEnd"/>
      <w:r>
        <w:t xml:space="preserve"> </w:t>
      </w:r>
      <w:proofErr w:type="spellStart"/>
      <w:r>
        <w:t>rhu</w:t>
      </w:r>
      <w:proofErr w:type="spellEnd"/>
      <w:r>
        <w:br/>
      </w:r>
      <w:proofErr w:type="spellStart"/>
      <w:r>
        <w:t>inn</w:t>
      </w:r>
      <w:proofErr w:type="spellEnd"/>
      <w:r>
        <w:t xml:space="preserve"> der da ist </w:t>
      </w:r>
      <w:proofErr w:type="spellStart"/>
      <w:r>
        <w:t>kain</w:t>
      </w:r>
      <w:proofErr w:type="spellEnd"/>
      <w:r>
        <w:t xml:space="preserve"> </w:t>
      </w:r>
      <w:proofErr w:type="spellStart"/>
      <w:r>
        <w:t>spot</w:t>
      </w:r>
      <w:proofErr w:type="spellEnd"/>
      <w:r>
        <w:t xml:space="preserve"> </w:t>
      </w:r>
      <w:proofErr w:type="spellStart"/>
      <w:r>
        <w:t>spat</w:t>
      </w:r>
      <w:proofErr w:type="spellEnd"/>
      <w:r>
        <w:t xml:space="preserve"> noch </w:t>
      </w:r>
      <w:proofErr w:type="spellStart"/>
      <w:r>
        <w:t>fru</w:t>
      </w:r>
      <w:proofErr w:type="spellEnd"/>
      <w:r>
        <w:br/>
        <w:t xml:space="preserve">das ist das ewig </w:t>
      </w:r>
      <w:proofErr w:type="spellStart"/>
      <w:r>
        <w:t>lebenn</w:t>
      </w:r>
      <w:proofErr w:type="spellEnd"/>
      <w:r>
        <w:br/>
        <w:t xml:space="preserve">das du </w:t>
      </w:r>
      <w:proofErr w:type="spellStart"/>
      <w:r>
        <w:t>unns</w:t>
      </w:r>
      <w:proofErr w:type="spellEnd"/>
      <w:r>
        <w:t xml:space="preserve"> Herr versprochen hast</w:t>
      </w:r>
      <w:r>
        <w:br/>
        <w:t xml:space="preserve">das wirst uns </w:t>
      </w:r>
      <w:proofErr w:type="spellStart"/>
      <w:r>
        <w:t>gewißlich</w:t>
      </w:r>
      <w:proofErr w:type="spellEnd"/>
      <w:r>
        <w:t xml:space="preserve"> geben.</w:t>
      </w:r>
    </w:p>
    <w:p w14:paraId="1602C942" w14:textId="77777777" w:rsidR="00562235" w:rsidRDefault="00562235" w:rsidP="00562235">
      <w:pPr>
        <w:pStyle w:val="StandardWeb"/>
        <w:spacing w:before="0" w:beforeAutospacing="0" w:after="150" w:afterAutospacing="0"/>
      </w:pPr>
      <w:r>
        <w:t xml:space="preserve">Dem Vatter </w:t>
      </w:r>
      <w:proofErr w:type="spellStart"/>
      <w:r>
        <w:t>sey</w:t>
      </w:r>
      <w:proofErr w:type="spellEnd"/>
      <w:r>
        <w:t xml:space="preserve"> nun lob </w:t>
      </w:r>
      <w:proofErr w:type="spellStart"/>
      <w:r>
        <w:t>unnd</w:t>
      </w:r>
      <w:proofErr w:type="spellEnd"/>
      <w:r>
        <w:t xml:space="preserve"> ehr</w:t>
      </w:r>
      <w:r>
        <w:br/>
        <w:t xml:space="preserve">der da was und ist </w:t>
      </w:r>
      <w:proofErr w:type="spellStart"/>
      <w:r>
        <w:t>ymmer</w:t>
      </w:r>
      <w:proofErr w:type="spellEnd"/>
      <w:r>
        <w:t xml:space="preserve"> Herr</w:t>
      </w:r>
      <w:r>
        <w:br/>
        <w:t xml:space="preserve">und ewig </w:t>
      </w:r>
      <w:proofErr w:type="spellStart"/>
      <w:r>
        <w:t>helt</w:t>
      </w:r>
      <w:proofErr w:type="spellEnd"/>
      <w:r>
        <w:t xml:space="preserve"> sein </w:t>
      </w:r>
      <w:proofErr w:type="spellStart"/>
      <w:r>
        <w:t>namen</w:t>
      </w:r>
      <w:proofErr w:type="spellEnd"/>
      <w:r>
        <w:br/>
        <w:t xml:space="preserve">Christus der ist unser </w:t>
      </w:r>
      <w:proofErr w:type="spellStart"/>
      <w:r>
        <w:t>gott</w:t>
      </w:r>
      <w:proofErr w:type="spellEnd"/>
      <w:r>
        <w:br/>
        <w:t xml:space="preserve">des wir uns gar </w:t>
      </w:r>
      <w:proofErr w:type="spellStart"/>
      <w:r>
        <w:t>nit</w:t>
      </w:r>
      <w:proofErr w:type="spellEnd"/>
      <w:r>
        <w:t xml:space="preserve"> </w:t>
      </w:r>
      <w:proofErr w:type="spellStart"/>
      <w:r>
        <w:t>schamen</w:t>
      </w:r>
      <w:proofErr w:type="spellEnd"/>
      <w:r>
        <w:t>.</w:t>
      </w:r>
    </w:p>
    <w:p w14:paraId="1085F594" w14:textId="48DAF82D" w:rsidR="00562235" w:rsidRDefault="00562235" w:rsidP="00562235">
      <w:pPr>
        <w:pStyle w:val="berschrift1"/>
      </w:pPr>
      <w:r w:rsidRPr="00562235">
        <w:t>Der Weg zum Himmel</w:t>
      </w:r>
    </w:p>
    <w:p w14:paraId="7E2AD6D9" w14:textId="77777777" w:rsidR="00562235" w:rsidRDefault="00562235" w:rsidP="00562235">
      <w:pPr>
        <w:pStyle w:val="StandardWeb"/>
        <w:spacing w:before="0" w:beforeAutospacing="0" w:after="150" w:afterAutospacing="0"/>
      </w:pPr>
      <w:r>
        <w:t>Wer hie das Elend bauen will,</w:t>
      </w:r>
      <w:r>
        <w:br/>
        <w:t>Der heb‘ sich auf und zieh dahin,</w:t>
      </w:r>
      <w:r>
        <w:br/>
        <w:t>Und gehe des Herren Straße!</w:t>
      </w:r>
      <w:r>
        <w:br/>
        <w:t xml:space="preserve">Glaub und Geduld </w:t>
      </w:r>
      <w:proofErr w:type="spellStart"/>
      <w:r>
        <w:t>dörft</w:t>
      </w:r>
      <w:proofErr w:type="spellEnd"/>
      <w:r>
        <w:t>‘ er gar wohl,</w:t>
      </w:r>
      <w:r>
        <w:br/>
        <w:t>Sollt‘ er die Welt verlassen.</w:t>
      </w:r>
    </w:p>
    <w:p w14:paraId="4C8149DA" w14:textId="77777777" w:rsidR="00562235" w:rsidRDefault="00562235" w:rsidP="00562235">
      <w:pPr>
        <w:pStyle w:val="StandardWeb"/>
        <w:spacing w:before="0" w:beforeAutospacing="0" w:after="150" w:afterAutospacing="0"/>
      </w:pPr>
      <w:r>
        <w:t>Den Weg, den man jetzt wandern soll,</w:t>
      </w:r>
      <w:r>
        <w:br/>
        <w:t xml:space="preserve">Der ist elend und </w:t>
      </w:r>
      <w:proofErr w:type="spellStart"/>
      <w:r>
        <w:t>trübsalvoll</w:t>
      </w:r>
      <w:proofErr w:type="spellEnd"/>
      <w:r>
        <w:t>;</w:t>
      </w:r>
      <w:r>
        <w:br/>
        <w:t>Das nehmt euch wohl zu Herzen!</w:t>
      </w:r>
      <w:r>
        <w:br/>
        <w:t>Lust und Freud‘ schwimmet gar dahin,</w:t>
      </w:r>
      <w:r>
        <w:br/>
        <w:t>Bleibt nur Jammer und Schmerzen.</w:t>
      </w:r>
    </w:p>
    <w:p w14:paraId="16FB1653" w14:textId="77777777" w:rsidR="00562235" w:rsidRDefault="00562235" w:rsidP="00562235">
      <w:pPr>
        <w:pStyle w:val="StandardWeb"/>
        <w:spacing w:before="0" w:beforeAutospacing="0" w:after="150" w:afterAutospacing="0"/>
      </w:pPr>
      <w:r>
        <w:t>Das Fleisch erschrickt und sieht sich um,</w:t>
      </w:r>
      <w:r>
        <w:br/>
        <w:t xml:space="preserve">Ob ihm dorther ein Feind schier </w:t>
      </w:r>
      <w:proofErr w:type="spellStart"/>
      <w:r>
        <w:t>kumm</w:t>
      </w:r>
      <w:proofErr w:type="spellEnd"/>
      <w:r>
        <w:t>‘,</w:t>
      </w:r>
      <w:r>
        <w:br/>
        <w:t>Der es mögt‘ angelangen.</w:t>
      </w:r>
      <w:r>
        <w:br/>
        <w:t>Es rauscht ein Blatt vom Baum herab;</w:t>
      </w:r>
      <w:r>
        <w:br/>
        <w:t xml:space="preserve">Es </w:t>
      </w:r>
      <w:proofErr w:type="spellStart"/>
      <w:r>
        <w:t>meynt</w:t>
      </w:r>
      <w:proofErr w:type="spellEnd"/>
      <w:r>
        <w:t xml:space="preserve">, es </w:t>
      </w:r>
      <w:proofErr w:type="spellStart"/>
      <w:r>
        <w:t>sey</w:t>
      </w:r>
      <w:proofErr w:type="spellEnd"/>
      <w:r>
        <w:t xml:space="preserve"> gefangen.</w:t>
      </w:r>
    </w:p>
    <w:p w14:paraId="399437BC" w14:textId="77777777" w:rsidR="00562235" w:rsidRDefault="00562235" w:rsidP="00562235">
      <w:pPr>
        <w:pStyle w:val="StandardWeb"/>
        <w:spacing w:before="0" w:beforeAutospacing="0" w:after="150" w:afterAutospacing="0"/>
      </w:pPr>
      <w:r>
        <w:t>Da hebt sich denn ein Kämpfen an,</w:t>
      </w:r>
      <w:r>
        <w:br/>
        <w:t xml:space="preserve">Wer fort will </w:t>
      </w:r>
      <w:proofErr w:type="spellStart"/>
      <w:r>
        <w:t>ziehn</w:t>
      </w:r>
      <w:proofErr w:type="spellEnd"/>
      <w:r>
        <w:t xml:space="preserve"> auf dieser Bahn;.</w:t>
      </w:r>
      <w:r>
        <w:br/>
        <w:t>Der Feind‘ sind also viele.</w:t>
      </w:r>
      <w:r>
        <w:br/>
        <w:t>Fleisch und Blut vermag es nicht;</w:t>
      </w:r>
      <w:r>
        <w:br/>
        <w:t xml:space="preserve">Es </w:t>
      </w:r>
      <w:proofErr w:type="spellStart"/>
      <w:r>
        <w:t>muß</w:t>
      </w:r>
      <w:proofErr w:type="spellEnd"/>
      <w:r>
        <w:t xml:space="preserve"> sich lassen stillen.</w:t>
      </w:r>
    </w:p>
    <w:p w14:paraId="062AE903" w14:textId="77777777" w:rsidR="00562235" w:rsidRDefault="00562235" w:rsidP="00562235">
      <w:pPr>
        <w:pStyle w:val="StandardWeb"/>
        <w:spacing w:before="0" w:beforeAutospacing="0" w:after="150" w:afterAutospacing="0"/>
      </w:pPr>
      <w:r>
        <w:t>Wo nicht der Hauptmann wär‘ bereit</w:t>
      </w:r>
      <w:r>
        <w:br/>
        <w:t xml:space="preserve">Und </w:t>
      </w:r>
      <w:proofErr w:type="spellStart"/>
      <w:r>
        <w:t>wüßt</w:t>
      </w:r>
      <w:proofErr w:type="spellEnd"/>
      <w:r>
        <w:t xml:space="preserve"> zu helfen gut Bescheid:</w:t>
      </w:r>
      <w:r>
        <w:br/>
        <w:t>So wär‘ es schon verloren.</w:t>
      </w:r>
      <w:r>
        <w:br/>
        <w:t xml:space="preserve">Er ruft und </w:t>
      </w:r>
      <w:proofErr w:type="spellStart"/>
      <w:r>
        <w:t>schreyt</w:t>
      </w:r>
      <w:proofErr w:type="spellEnd"/>
      <w:r>
        <w:t>: Kommt Her zu mir,</w:t>
      </w:r>
      <w:r>
        <w:br/>
        <w:t>Bist du aus Gott geboren.</w:t>
      </w:r>
    </w:p>
    <w:p w14:paraId="3739D708" w14:textId="77777777" w:rsidR="00562235" w:rsidRDefault="00562235" w:rsidP="00562235">
      <w:pPr>
        <w:pStyle w:val="StandardWeb"/>
        <w:spacing w:before="0" w:beforeAutospacing="0" w:after="150" w:afterAutospacing="0"/>
      </w:pPr>
      <w:r>
        <w:t>Ich bin der Weg und auch die Thür!</w:t>
      </w:r>
      <w:r>
        <w:br/>
        <w:t>Es kommt kein Mensch herauf zu mir,</w:t>
      </w:r>
      <w:r>
        <w:br/>
        <w:t xml:space="preserve">Der Vater </w:t>
      </w:r>
      <w:proofErr w:type="spellStart"/>
      <w:r>
        <w:t>muß</w:t>
      </w:r>
      <w:proofErr w:type="spellEnd"/>
      <w:r>
        <w:t xml:space="preserve"> ihn ziehen;</w:t>
      </w:r>
      <w:r>
        <w:br/>
        <w:t xml:space="preserve">So große Gewalt auf </w:t>
      </w:r>
      <w:proofErr w:type="spellStart"/>
      <w:r>
        <w:t>Erd</w:t>
      </w:r>
      <w:proofErr w:type="spellEnd"/>
      <w:r>
        <w:t>‘ nicht ist,</w:t>
      </w:r>
      <w:r>
        <w:br/>
        <w:t xml:space="preserve">Es </w:t>
      </w:r>
      <w:proofErr w:type="spellStart"/>
      <w:r>
        <w:t>muß</w:t>
      </w:r>
      <w:proofErr w:type="spellEnd"/>
      <w:r>
        <w:t xml:space="preserve"> </w:t>
      </w:r>
      <w:proofErr w:type="spellStart"/>
      <w:r>
        <w:t>mein’n</w:t>
      </w:r>
      <w:proofErr w:type="spellEnd"/>
      <w:r>
        <w:t xml:space="preserve"> </w:t>
      </w:r>
      <w:proofErr w:type="spellStart"/>
      <w:r>
        <w:t>Zoren</w:t>
      </w:r>
      <w:proofErr w:type="spellEnd"/>
      <w:r>
        <w:t xml:space="preserve"> fliehen.</w:t>
      </w:r>
    </w:p>
    <w:p w14:paraId="40FB1790" w14:textId="77777777" w:rsidR="00562235" w:rsidRDefault="00562235" w:rsidP="00562235">
      <w:pPr>
        <w:pStyle w:val="StandardWeb"/>
        <w:spacing w:before="0" w:beforeAutospacing="0" w:after="150" w:afterAutospacing="0"/>
      </w:pPr>
      <w:r>
        <w:t xml:space="preserve">Mein Vater hat das Sein‘ </w:t>
      </w:r>
      <w:proofErr w:type="spellStart"/>
      <w:r>
        <w:t>gethan</w:t>
      </w:r>
      <w:proofErr w:type="spellEnd"/>
      <w:r>
        <w:t>,</w:t>
      </w:r>
      <w:r>
        <w:br/>
        <w:t xml:space="preserve">Sein heiliges Wort euch hören </w:t>
      </w:r>
      <w:proofErr w:type="spellStart"/>
      <w:r>
        <w:t>lan</w:t>
      </w:r>
      <w:proofErr w:type="spellEnd"/>
      <w:r>
        <w:t>;</w:t>
      </w:r>
      <w:r>
        <w:br/>
        <w:t>Damit zeucht er die Seinen.</w:t>
      </w:r>
      <w:r>
        <w:br/>
        <w:t xml:space="preserve">Er hat den Himmel </w:t>
      </w:r>
      <w:proofErr w:type="spellStart"/>
      <w:r>
        <w:t>aufgethan</w:t>
      </w:r>
      <w:proofErr w:type="spellEnd"/>
      <w:r>
        <w:t>;</w:t>
      </w:r>
      <w:r>
        <w:br/>
        <w:t>Bald er sein Wort ließ scheinen.</w:t>
      </w:r>
    </w:p>
    <w:p w14:paraId="7BC3B7FD" w14:textId="77777777" w:rsidR="00562235" w:rsidRDefault="00562235" w:rsidP="00562235">
      <w:pPr>
        <w:pStyle w:val="StandardWeb"/>
        <w:spacing w:before="0" w:beforeAutospacing="0" w:after="150" w:afterAutospacing="0"/>
      </w:pPr>
      <w:r>
        <w:t xml:space="preserve">Darum </w:t>
      </w:r>
      <w:proofErr w:type="spellStart"/>
      <w:r>
        <w:t>sey</w:t>
      </w:r>
      <w:proofErr w:type="spellEnd"/>
      <w:r>
        <w:t xml:space="preserve"> keck auf meiner Bahn,</w:t>
      </w:r>
      <w:r>
        <w:br/>
        <w:t xml:space="preserve">Die ich dir lang‘ </w:t>
      </w:r>
      <w:proofErr w:type="spellStart"/>
      <w:r>
        <w:t>gebauet</w:t>
      </w:r>
      <w:proofErr w:type="spellEnd"/>
      <w:r>
        <w:t xml:space="preserve"> </w:t>
      </w:r>
      <w:proofErr w:type="spellStart"/>
      <w:r>
        <w:t>han</w:t>
      </w:r>
      <w:proofErr w:type="spellEnd"/>
      <w:r>
        <w:br/>
        <w:t xml:space="preserve">Und hab dir </w:t>
      </w:r>
      <w:proofErr w:type="spellStart"/>
      <w:r>
        <w:t>fürgeboten</w:t>
      </w:r>
      <w:proofErr w:type="spellEnd"/>
      <w:r>
        <w:t>.</w:t>
      </w:r>
      <w:r>
        <w:br/>
      </w:r>
      <w:proofErr w:type="spellStart"/>
      <w:r>
        <w:t>Gläubst</w:t>
      </w:r>
      <w:proofErr w:type="spellEnd"/>
      <w:r>
        <w:t xml:space="preserve"> du an mich von Herzen hie:</w:t>
      </w:r>
      <w:r>
        <w:br/>
        <w:t xml:space="preserve">Es soll dir wohl </w:t>
      </w:r>
      <w:proofErr w:type="spellStart"/>
      <w:r>
        <w:t>gerathen</w:t>
      </w:r>
      <w:proofErr w:type="spellEnd"/>
      <w:r>
        <w:t>.</w:t>
      </w:r>
    </w:p>
    <w:p w14:paraId="1E766C75" w14:textId="77777777" w:rsidR="00562235" w:rsidRDefault="00562235" w:rsidP="00562235">
      <w:pPr>
        <w:pStyle w:val="StandardWeb"/>
        <w:spacing w:before="0" w:beforeAutospacing="0" w:after="150" w:afterAutospacing="0"/>
      </w:pPr>
      <w:r>
        <w:t xml:space="preserve">Die </w:t>
      </w:r>
      <w:proofErr w:type="spellStart"/>
      <w:r>
        <w:t>weltlichs</w:t>
      </w:r>
      <w:proofErr w:type="spellEnd"/>
      <w:r>
        <w:t xml:space="preserve"> Furcht </w:t>
      </w:r>
      <w:proofErr w:type="spellStart"/>
      <w:r>
        <w:t>laß</w:t>
      </w:r>
      <w:proofErr w:type="spellEnd"/>
      <w:r>
        <w:t xml:space="preserve"> fahren hin,</w:t>
      </w:r>
      <w:r>
        <w:br/>
        <w:t xml:space="preserve">Nicht stell nach Gut noch eitel </w:t>
      </w:r>
      <w:proofErr w:type="spellStart"/>
      <w:r>
        <w:t>Gwinn</w:t>
      </w:r>
      <w:proofErr w:type="spellEnd"/>
      <w:r>
        <w:t>;</w:t>
      </w:r>
      <w:r>
        <w:br/>
        <w:t xml:space="preserve">Du </w:t>
      </w:r>
      <w:proofErr w:type="spellStart"/>
      <w:r>
        <w:t>mußt</w:t>
      </w:r>
      <w:proofErr w:type="spellEnd"/>
      <w:r>
        <w:t xml:space="preserve"> doch </w:t>
      </w:r>
      <w:proofErr w:type="spellStart"/>
      <w:r>
        <w:t>all’s</w:t>
      </w:r>
      <w:proofErr w:type="spellEnd"/>
      <w:r>
        <w:t xml:space="preserve"> verlassen.</w:t>
      </w:r>
      <w:r>
        <w:br/>
        <w:t>Leib und Leben ganz geben hin,</w:t>
      </w:r>
      <w:r>
        <w:br/>
        <w:t>Das heißt sich selber hassen!</w:t>
      </w:r>
    </w:p>
    <w:p w14:paraId="402B8E9C" w14:textId="77777777" w:rsidR="00562235" w:rsidRDefault="00562235" w:rsidP="00562235">
      <w:pPr>
        <w:pStyle w:val="StandardWeb"/>
        <w:spacing w:before="0" w:beforeAutospacing="0" w:after="150" w:afterAutospacing="0"/>
      </w:pPr>
      <w:r>
        <w:t>Hab‘ acht auf dich, schau eben auf,</w:t>
      </w:r>
      <w:r>
        <w:br/>
      </w:r>
      <w:proofErr w:type="spellStart"/>
      <w:r>
        <w:t>Daß</w:t>
      </w:r>
      <w:proofErr w:type="spellEnd"/>
      <w:r>
        <w:t xml:space="preserve"> dich nichts irr‘ in diesem Lauf;</w:t>
      </w:r>
      <w:r>
        <w:br/>
      </w:r>
      <w:proofErr w:type="spellStart"/>
      <w:r>
        <w:t>laß</w:t>
      </w:r>
      <w:proofErr w:type="spellEnd"/>
      <w:r>
        <w:t xml:space="preserve"> dir das Ziel nicht rücken!</w:t>
      </w:r>
      <w:r>
        <w:br/>
      </w:r>
      <w:proofErr w:type="spellStart"/>
      <w:r>
        <w:t>Engelisch</w:t>
      </w:r>
      <w:proofErr w:type="spellEnd"/>
      <w:r>
        <w:t xml:space="preserve"> Kleid legt an der Feind,</w:t>
      </w:r>
      <w:r>
        <w:br/>
        <w:t>Versucht in allen Stücken.</w:t>
      </w:r>
    </w:p>
    <w:p w14:paraId="620AC2CC" w14:textId="77777777" w:rsidR="00562235" w:rsidRDefault="00562235" w:rsidP="00562235">
      <w:pPr>
        <w:pStyle w:val="StandardWeb"/>
        <w:spacing w:before="0" w:beforeAutospacing="0" w:after="150" w:afterAutospacing="0"/>
      </w:pPr>
      <w:r>
        <w:t>Wenn du schier kommst zum letzten Ziel,</w:t>
      </w:r>
      <w:r>
        <w:br/>
        <w:t>Da hebt sich an ein ernstlich Spiel,</w:t>
      </w:r>
      <w:r>
        <w:br/>
        <w:t>Sollt du die Gestalt erlangen.</w:t>
      </w:r>
      <w:r>
        <w:br/>
        <w:t xml:space="preserve">Eng und </w:t>
      </w:r>
      <w:proofErr w:type="spellStart"/>
      <w:r>
        <w:t>schlüpferig</w:t>
      </w:r>
      <w:proofErr w:type="spellEnd"/>
      <w:r>
        <w:t xml:space="preserve"> ist der Weg,</w:t>
      </w:r>
      <w:r>
        <w:br/>
        <w:t xml:space="preserve">Mit </w:t>
      </w:r>
      <w:proofErr w:type="spellStart"/>
      <w:r>
        <w:t>Feur</w:t>
      </w:r>
      <w:proofErr w:type="spellEnd"/>
      <w:r>
        <w:t xml:space="preserve"> und Wasser umfangen.</w:t>
      </w:r>
    </w:p>
    <w:p w14:paraId="51DFFAED" w14:textId="77777777" w:rsidR="00562235" w:rsidRDefault="00562235" w:rsidP="00562235">
      <w:pPr>
        <w:pStyle w:val="StandardWeb"/>
        <w:spacing w:before="0" w:beforeAutospacing="0" w:after="150" w:afterAutospacing="0"/>
      </w:pPr>
      <w:r>
        <w:t>Da geht denn Angst und Zittern an;</w:t>
      </w:r>
      <w:r>
        <w:br/>
        <w:t xml:space="preserve">Das Fleisch </w:t>
      </w:r>
      <w:proofErr w:type="spellStart"/>
      <w:r>
        <w:t>muß</w:t>
      </w:r>
      <w:proofErr w:type="spellEnd"/>
      <w:r>
        <w:t xml:space="preserve"> in der Prob‘ </w:t>
      </w:r>
      <w:proofErr w:type="spellStart"/>
      <w:r>
        <w:t>bestahn</w:t>
      </w:r>
      <w:proofErr w:type="spellEnd"/>
      <w:r>
        <w:t>;</w:t>
      </w:r>
      <w:r>
        <w:br/>
        <w:t>Kein Trost ist da zu finden.</w:t>
      </w:r>
      <w:r>
        <w:br/>
        <w:t>Gottes Hand ist aber so stark,</w:t>
      </w:r>
      <w:r>
        <w:br/>
        <w:t>Kann alles sehr wohl linden.</w:t>
      </w:r>
    </w:p>
    <w:p w14:paraId="18AA48BE" w14:textId="77777777" w:rsidR="00562235" w:rsidRDefault="00562235" w:rsidP="00562235">
      <w:pPr>
        <w:pStyle w:val="StandardWeb"/>
        <w:spacing w:before="0" w:beforeAutospacing="0" w:after="150" w:afterAutospacing="0"/>
      </w:pPr>
      <w:r>
        <w:t>Hie ist der Geist allda bereit;</w:t>
      </w:r>
      <w:r>
        <w:br/>
      </w:r>
      <w:proofErr w:type="spellStart"/>
      <w:r>
        <w:t>Miemand</w:t>
      </w:r>
      <w:proofErr w:type="spellEnd"/>
      <w:r>
        <w:t xml:space="preserve">, der ihn von Gott </w:t>
      </w:r>
      <w:proofErr w:type="spellStart"/>
      <w:r>
        <w:t>abscheid’t</w:t>
      </w:r>
      <w:proofErr w:type="spellEnd"/>
      <w:r>
        <w:t>,</w:t>
      </w:r>
      <w:r>
        <w:br/>
        <w:t>Kein Schwerdt noch Last auf Erden.</w:t>
      </w:r>
      <w:r>
        <w:br/>
        <w:t>Trägst du das Kreuz bis an das End‘,</w:t>
      </w:r>
      <w:r>
        <w:br/>
        <w:t xml:space="preserve">Das Kleinod </w:t>
      </w:r>
      <w:proofErr w:type="spellStart"/>
      <w:r>
        <w:t>muß</w:t>
      </w:r>
      <w:proofErr w:type="spellEnd"/>
      <w:r>
        <w:t xml:space="preserve"> dir werden.</w:t>
      </w:r>
    </w:p>
    <w:p w14:paraId="57B5510D" w14:textId="77777777" w:rsidR="00562235" w:rsidRDefault="00562235" w:rsidP="00562235">
      <w:pPr>
        <w:pStyle w:val="StandardWeb"/>
        <w:spacing w:before="0" w:beforeAutospacing="0" w:after="150" w:afterAutospacing="0"/>
      </w:pPr>
      <w:r>
        <w:t xml:space="preserve">Daher da </w:t>
      </w:r>
      <w:proofErr w:type="spellStart"/>
      <w:r>
        <w:t>fleußt</w:t>
      </w:r>
      <w:proofErr w:type="spellEnd"/>
      <w:r>
        <w:t xml:space="preserve"> die ewig‘ Ruh‘,</w:t>
      </w:r>
      <w:r>
        <w:br/>
        <w:t xml:space="preserve">In dem ist weder Spat, noch </w:t>
      </w:r>
      <w:proofErr w:type="spellStart"/>
      <w:r>
        <w:t>Fruh</w:t>
      </w:r>
      <w:proofErr w:type="spellEnd"/>
      <w:r>
        <w:t>,</w:t>
      </w:r>
      <w:r>
        <w:br/>
        <w:t>Das ist das ewig‘ Leben!</w:t>
      </w:r>
      <w:r>
        <w:br/>
        <w:t>Was du uns, Herr, versprochen hast,</w:t>
      </w:r>
      <w:r>
        <w:br/>
        <w:t>Das wirst du uns ja geben.</w:t>
      </w:r>
    </w:p>
    <w:p w14:paraId="61F34A1E" w14:textId="77777777" w:rsidR="00562235" w:rsidRDefault="00562235" w:rsidP="00562235">
      <w:pPr>
        <w:pStyle w:val="StandardWeb"/>
        <w:spacing w:before="0" w:beforeAutospacing="0" w:after="150" w:afterAutospacing="0"/>
      </w:pPr>
      <w:r>
        <w:t>Ewiger Gott, wir preisen dich,</w:t>
      </w:r>
      <w:r>
        <w:br/>
        <w:t xml:space="preserve">Der du uns hast so </w:t>
      </w:r>
      <w:proofErr w:type="spellStart"/>
      <w:r>
        <w:t>gnädiglich</w:t>
      </w:r>
      <w:proofErr w:type="spellEnd"/>
      <w:r>
        <w:br/>
        <w:t xml:space="preserve">Gezeigt </w:t>
      </w:r>
      <w:proofErr w:type="spellStart"/>
      <w:r>
        <w:t>dein’n</w:t>
      </w:r>
      <w:proofErr w:type="spellEnd"/>
      <w:r>
        <w:t xml:space="preserve"> heiligen Namen;</w:t>
      </w:r>
      <w:r>
        <w:br/>
      </w:r>
      <w:proofErr w:type="spellStart"/>
      <w:r>
        <w:t>Nim</w:t>
      </w:r>
      <w:proofErr w:type="spellEnd"/>
      <w:r>
        <w:t xml:space="preserve"> uns, o Herr, in deinen Fried‘</w:t>
      </w:r>
      <w:r>
        <w:br/>
        <w:t>Durch Jesum Christum! Amen.</w:t>
      </w:r>
    </w:p>
    <w:p w14:paraId="4D6F5E67" w14:textId="77777777" w:rsidR="00562235" w:rsidRDefault="00562235" w:rsidP="00562235">
      <w:pPr>
        <w:pStyle w:val="StandardWeb"/>
        <w:spacing w:before="0" w:beforeAutospacing="0" w:after="150" w:afterAutospacing="0"/>
      </w:pPr>
      <w:r>
        <w:t>Die Wahrheit ist gen Himmel geflogen,</w:t>
      </w:r>
      <w:r>
        <w:br/>
        <w:t>Die Treu ist über Meer gezogen,</w:t>
      </w:r>
      <w:r>
        <w:br/>
        <w:t>Die Gerechtigkeit ist vertrieben,</w:t>
      </w:r>
      <w:r>
        <w:br/>
        <w:t>Die Untreu‘ ist in der Welt blieben.</w:t>
      </w:r>
    </w:p>
    <w:p w14:paraId="4F771839" w14:textId="0586412A" w:rsidR="00562235" w:rsidRDefault="00562235" w:rsidP="00562235">
      <w:pPr>
        <w:pStyle w:val="berschrift1"/>
      </w:pPr>
      <w:proofErr w:type="spellStart"/>
      <w:r w:rsidRPr="00562235">
        <w:t>WElcher</w:t>
      </w:r>
      <w:proofErr w:type="spellEnd"/>
      <w:r w:rsidRPr="00562235">
        <w:t xml:space="preserve"> das </w:t>
      </w:r>
      <w:proofErr w:type="spellStart"/>
      <w:r w:rsidRPr="00562235">
        <w:t>ellend</w:t>
      </w:r>
      <w:proofErr w:type="spellEnd"/>
      <w:r w:rsidRPr="00562235">
        <w:t xml:space="preserve"> </w:t>
      </w:r>
      <w:proofErr w:type="spellStart"/>
      <w:r w:rsidRPr="00562235">
        <w:t>buwen</w:t>
      </w:r>
      <w:proofErr w:type="spellEnd"/>
      <w:r w:rsidRPr="00562235">
        <w:t xml:space="preserve"> </w:t>
      </w:r>
      <w:proofErr w:type="spellStart"/>
      <w:r w:rsidRPr="00562235">
        <w:t>wöl</w:t>
      </w:r>
      <w:proofErr w:type="spellEnd"/>
      <w:r w:rsidRPr="00562235">
        <w:t>.</w:t>
      </w:r>
    </w:p>
    <w:p w14:paraId="26E929CF" w14:textId="77777777" w:rsidR="00562235" w:rsidRDefault="00562235" w:rsidP="00562235">
      <w:pPr>
        <w:pStyle w:val="StandardWeb"/>
        <w:spacing w:before="0" w:beforeAutospacing="0" w:after="150" w:afterAutospacing="0"/>
      </w:pPr>
      <w:proofErr w:type="spellStart"/>
      <w:r>
        <w:t>WElcher</w:t>
      </w:r>
      <w:proofErr w:type="spellEnd"/>
      <w:r>
        <w:t xml:space="preserve"> das </w:t>
      </w:r>
      <w:proofErr w:type="spellStart"/>
      <w:r>
        <w:t>ellend</w:t>
      </w:r>
      <w:proofErr w:type="spellEnd"/>
      <w:r>
        <w:t xml:space="preserve"> </w:t>
      </w:r>
      <w:proofErr w:type="spellStart"/>
      <w:r>
        <w:t>buwen</w:t>
      </w:r>
      <w:proofErr w:type="spellEnd"/>
      <w:r>
        <w:t xml:space="preserve"> </w:t>
      </w:r>
      <w:proofErr w:type="spellStart"/>
      <w:r>
        <w:t>wöl</w:t>
      </w:r>
      <w:proofErr w:type="spellEnd"/>
      <w:r>
        <w:t>,</w:t>
      </w:r>
      <w:r>
        <w:br/>
        <w:t xml:space="preserve">der mach sich </w:t>
      </w:r>
      <w:proofErr w:type="spellStart"/>
      <w:r>
        <w:t>uf</w:t>
      </w:r>
      <w:proofErr w:type="spellEnd"/>
      <w:r>
        <w:t xml:space="preserve"> und </w:t>
      </w:r>
      <w:proofErr w:type="spellStart"/>
      <w:r>
        <w:t>rüst</w:t>
      </w:r>
      <w:proofErr w:type="spellEnd"/>
      <w:r>
        <w:t xml:space="preserve"> sich schnell</w:t>
      </w:r>
      <w:r>
        <w:br/>
      </w:r>
      <w:proofErr w:type="spellStart"/>
      <w:r>
        <w:t>wol</w:t>
      </w:r>
      <w:proofErr w:type="spellEnd"/>
      <w:r>
        <w:t xml:space="preserve"> uff die rechten </w:t>
      </w:r>
      <w:proofErr w:type="spellStart"/>
      <w:r>
        <w:t>straassen</w:t>
      </w:r>
      <w:proofErr w:type="spellEnd"/>
      <w:r>
        <w:t>!</w:t>
      </w:r>
      <w:r>
        <w:br/>
        <w:t xml:space="preserve">Vatter und </w:t>
      </w:r>
      <w:proofErr w:type="spellStart"/>
      <w:r>
        <w:t>muter</w:t>
      </w:r>
      <w:proofErr w:type="spellEnd"/>
      <w:r>
        <w:t xml:space="preserve">, </w:t>
      </w:r>
      <w:proofErr w:type="spellStart"/>
      <w:r>
        <w:t>eer</w:t>
      </w:r>
      <w:proofErr w:type="spellEnd"/>
      <w:r>
        <w:t xml:space="preserve"> und gut,</w:t>
      </w:r>
      <w:r>
        <w:br/>
        <w:t xml:space="preserve">sich </w:t>
      </w:r>
      <w:proofErr w:type="spellStart"/>
      <w:r>
        <w:t>selbs</w:t>
      </w:r>
      <w:proofErr w:type="spellEnd"/>
      <w:r>
        <w:t xml:space="preserve"> </w:t>
      </w:r>
      <w:proofErr w:type="spellStart"/>
      <w:r>
        <w:t>muß</w:t>
      </w:r>
      <w:proofErr w:type="spellEnd"/>
      <w:r>
        <w:t xml:space="preserve"> er verlassen.</w:t>
      </w:r>
    </w:p>
    <w:p w14:paraId="59F5C1A4" w14:textId="77777777" w:rsidR="00562235" w:rsidRDefault="00562235" w:rsidP="00562235">
      <w:pPr>
        <w:pStyle w:val="StandardWeb"/>
        <w:spacing w:before="0" w:beforeAutospacing="0" w:after="150" w:afterAutospacing="0"/>
      </w:pPr>
      <w:r>
        <w:t xml:space="preserve">Stab </w:t>
      </w:r>
      <w:proofErr w:type="spellStart"/>
      <w:r>
        <w:t>unnd</w:t>
      </w:r>
      <w:proofErr w:type="spellEnd"/>
      <w:r>
        <w:t xml:space="preserve"> </w:t>
      </w:r>
      <w:proofErr w:type="spellStart"/>
      <w:r>
        <w:t>mantel</w:t>
      </w:r>
      <w:proofErr w:type="spellEnd"/>
      <w:r>
        <w:t xml:space="preserve"> </w:t>
      </w:r>
      <w:proofErr w:type="spellStart"/>
      <w:r>
        <w:t>muß</w:t>
      </w:r>
      <w:proofErr w:type="spellEnd"/>
      <w:r>
        <w:t xml:space="preserve"> er </w:t>
      </w:r>
      <w:proofErr w:type="spellStart"/>
      <w:r>
        <w:t>han</w:t>
      </w:r>
      <w:proofErr w:type="spellEnd"/>
      <w:r>
        <w:t>,</w:t>
      </w:r>
      <w:r>
        <w:br/>
        <w:t xml:space="preserve">mit </w:t>
      </w:r>
      <w:proofErr w:type="spellStart"/>
      <w:r>
        <w:t>Dauid</w:t>
      </w:r>
      <w:proofErr w:type="spellEnd"/>
      <w:r>
        <w:t xml:space="preserve"> tröstlich </w:t>
      </w:r>
      <w:proofErr w:type="spellStart"/>
      <w:r>
        <w:t>ynher</w:t>
      </w:r>
      <w:proofErr w:type="spellEnd"/>
      <w:r>
        <w:t xml:space="preserve"> </w:t>
      </w:r>
      <w:proofErr w:type="spellStart"/>
      <w:r>
        <w:t>gan</w:t>
      </w:r>
      <w:proofErr w:type="spellEnd"/>
      <w:r>
        <w:br/>
        <w:t xml:space="preserve">im wäg der </w:t>
      </w:r>
      <w:proofErr w:type="spellStart"/>
      <w:r>
        <w:t>gottes</w:t>
      </w:r>
      <w:proofErr w:type="spellEnd"/>
      <w:r>
        <w:t xml:space="preserve"> </w:t>
      </w:r>
      <w:proofErr w:type="spellStart"/>
      <w:r>
        <w:t>gebotten</w:t>
      </w:r>
      <w:proofErr w:type="spellEnd"/>
      <w:r>
        <w:t>,</w:t>
      </w:r>
      <w:r>
        <w:br/>
        <w:t xml:space="preserve">Der </w:t>
      </w:r>
      <w:proofErr w:type="spellStart"/>
      <w:r>
        <w:t>häfen</w:t>
      </w:r>
      <w:proofErr w:type="spellEnd"/>
      <w:r>
        <w:t xml:space="preserve"> </w:t>
      </w:r>
      <w:proofErr w:type="spellStart"/>
      <w:r>
        <w:t>Egypti</w:t>
      </w:r>
      <w:proofErr w:type="spellEnd"/>
      <w:r>
        <w:t xml:space="preserve"> achten </w:t>
      </w:r>
      <w:proofErr w:type="spellStart"/>
      <w:r>
        <w:t>nit</w:t>
      </w:r>
      <w:proofErr w:type="spellEnd"/>
      <w:r>
        <w:t>,</w:t>
      </w:r>
      <w:r>
        <w:br/>
        <w:t xml:space="preserve">des </w:t>
      </w:r>
      <w:proofErr w:type="spellStart"/>
      <w:r>
        <w:t>fleischs</w:t>
      </w:r>
      <w:proofErr w:type="spellEnd"/>
      <w:r>
        <w:t xml:space="preserve"> </w:t>
      </w:r>
      <w:proofErr w:type="spellStart"/>
      <w:r>
        <w:t>daryn</w:t>
      </w:r>
      <w:proofErr w:type="spellEnd"/>
      <w:r>
        <w:t xml:space="preserve"> gesotten.</w:t>
      </w:r>
    </w:p>
    <w:p w14:paraId="44128971" w14:textId="77777777" w:rsidR="00562235" w:rsidRDefault="00562235" w:rsidP="00562235">
      <w:pPr>
        <w:pStyle w:val="StandardWeb"/>
        <w:spacing w:before="0" w:beforeAutospacing="0" w:after="150" w:afterAutospacing="0"/>
      </w:pPr>
      <w:r>
        <w:t xml:space="preserve">Zum rechten </w:t>
      </w:r>
      <w:proofErr w:type="spellStart"/>
      <w:r>
        <w:t>brunnen</w:t>
      </w:r>
      <w:proofErr w:type="spellEnd"/>
      <w:r>
        <w:t xml:space="preserve"> </w:t>
      </w:r>
      <w:proofErr w:type="spellStart"/>
      <w:r>
        <w:t>muß</w:t>
      </w:r>
      <w:proofErr w:type="spellEnd"/>
      <w:r>
        <w:t xml:space="preserve"> er </w:t>
      </w:r>
      <w:proofErr w:type="spellStart"/>
      <w:r>
        <w:t>gan</w:t>
      </w:r>
      <w:proofErr w:type="spellEnd"/>
      <w:r>
        <w:t>,</w:t>
      </w:r>
      <w:r>
        <w:br/>
        <w:t xml:space="preserve">die </w:t>
      </w:r>
      <w:proofErr w:type="spellStart"/>
      <w:r>
        <w:t>pützen</w:t>
      </w:r>
      <w:proofErr w:type="spellEnd"/>
      <w:r>
        <w:t xml:space="preserve"> </w:t>
      </w:r>
      <w:proofErr w:type="spellStart"/>
      <w:r>
        <w:t>ungetruncken</w:t>
      </w:r>
      <w:proofErr w:type="spellEnd"/>
      <w:r>
        <w:t xml:space="preserve"> </w:t>
      </w:r>
      <w:proofErr w:type="spellStart"/>
      <w:r>
        <w:t>lan</w:t>
      </w:r>
      <w:proofErr w:type="spellEnd"/>
      <w:r>
        <w:t>,</w:t>
      </w:r>
      <w:r>
        <w:br/>
      </w:r>
      <w:proofErr w:type="spellStart"/>
      <w:r>
        <w:t>wil</w:t>
      </w:r>
      <w:proofErr w:type="spellEnd"/>
      <w:r>
        <w:t xml:space="preserve"> er der </w:t>
      </w:r>
      <w:proofErr w:type="spellStart"/>
      <w:r>
        <w:t>gesundheit</w:t>
      </w:r>
      <w:proofErr w:type="spellEnd"/>
      <w:r>
        <w:t xml:space="preserve"> </w:t>
      </w:r>
      <w:proofErr w:type="spellStart"/>
      <w:r>
        <w:t>pflägen</w:t>
      </w:r>
      <w:proofErr w:type="spellEnd"/>
      <w:r>
        <w:t>;</w:t>
      </w:r>
      <w:r>
        <w:br/>
      </w:r>
      <w:proofErr w:type="spellStart"/>
      <w:r>
        <w:t>Bewar</w:t>
      </w:r>
      <w:proofErr w:type="spellEnd"/>
      <w:r>
        <w:t xml:space="preserve"> sich mit </w:t>
      </w:r>
      <w:proofErr w:type="spellStart"/>
      <w:r>
        <w:t>spyß</w:t>
      </w:r>
      <w:proofErr w:type="spellEnd"/>
      <w:r>
        <w:t xml:space="preserve">, die </w:t>
      </w:r>
      <w:proofErr w:type="spellStart"/>
      <w:r>
        <w:t>nit</w:t>
      </w:r>
      <w:proofErr w:type="spellEnd"/>
      <w:r>
        <w:t xml:space="preserve"> </w:t>
      </w:r>
      <w:proofErr w:type="spellStart"/>
      <w:r>
        <w:t>zerrünn</w:t>
      </w:r>
      <w:proofErr w:type="spellEnd"/>
      <w:r>
        <w:t>,</w:t>
      </w:r>
      <w:r>
        <w:br/>
        <w:t xml:space="preserve">sin </w:t>
      </w:r>
      <w:proofErr w:type="spellStart"/>
      <w:r>
        <w:t>burde</w:t>
      </w:r>
      <w:proofErr w:type="spellEnd"/>
      <w:r>
        <w:t xml:space="preserve"> </w:t>
      </w:r>
      <w:proofErr w:type="spellStart"/>
      <w:r>
        <w:t>muß</w:t>
      </w:r>
      <w:proofErr w:type="spellEnd"/>
      <w:r>
        <w:t xml:space="preserve"> er tragen.</w:t>
      </w:r>
    </w:p>
    <w:p w14:paraId="162F9E3A" w14:textId="77777777" w:rsidR="00562235" w:rsidRDefault="00562235" w:rsidP="00562235">
      <w:pPr>
        <w:pStyle w:val="StandardWeb"/>
        <w:spacing w:before="0" w:beforeAutospacing="0" w:after="150" w:afterAutospacing="0"/>
      </w:pPr>
      <w:r>
        <w:t>Für und für gang er all tag,</w:t>
      </w:r>
      <w:r>
        <w:br/>
        <w:t xml:space="preserve">on </w:t>
      </w:r>
      <w:proofErr w:type="spellStart"/>
      <w:r>
        <w:t>hinder</w:t>
      </w:r>
      <w:proofErr w:type="spellEnd"/>
      <w:r>
        <w:t xml:space="preserve"> sich sehen, als </w:t>
      </w:r>
      <w:proofErr w:type="spellStart"/>
      <w:r>
        <w:t>wyt</w:t>
      </w:r>
      <w:proofErr w:type="spellEnd"/>
      <w:r>
        <w:t xml:space="preserve"> er mag,</w:t>
      </w:r>
      <w:r>
        <w:br/>
        <w:t xml:space="preserve">sorg </w:t>
      </w:r>
      <w:proofErr w:type="spellStart"/>
      <w:r>
        <w:t>sol</w:t>
      </w:r>
      <w:proofErr w:type="spellEnd"/>
      <w:r>
        <w:t xml:space="preserve"> er lassen </w:t>
      </w:r>
      <w:proofErr w:type="spellStart"/>
      <w:r>
        <w:t>faren</w:t>
      </w:r>
      <w:proofErr w:type="spellEnd"/>
      <w:r>
        <w:t>:</w:t>
      </w:r>
      <w:r>
        <w:br/>
        <w:t xml:space="preserve">Gott, der da </w:t>
      </w:r>
      <w:proofErr w:type="spellStart"/>
      <w:r>
        <w:t>spyß</w:t>
      </w:r>
      <w:proofErr w:type="spellEnd"/>
      <w:r>
        <w:t xml:space="preserve"> die </w:t>
      </w:r>
      <w:proofErr w:type="spellStart"/>
      <w:r>
        <w:t>fögel</w:t>
      </w:r>
      <w:proofErr w:type="spellEnd"/>
      <w:r>
        <w:t xml:space="preserve"> </w:t>
      </w:r>
      <w:proofErr w:type="spellStart"/>
      <w:r>
        <w:t>unnd</w:t>
      </w:r>
      <w:proofErr w:type="spellEnd"/>
      <w:r>
        <w:t xml:space="preserve"> </w:t>
      </w:r>
      <w:proofErr w:type="spellStart"/>
      <w:r>
        <w:t>thier</w:t>
      </w:r>
      <w:proofErr w:type="spellEnd"/>
      <w:r>
        <w:t>,</w:t>
      </w:r>
      <w:r>
        <w:br/>
        <w:t xml:space="preserve">der </w:t>
      </w:r>
      <w:proofErr w:type="spellStart"/>
      <w:r>
        <w:t>wirt</w:t>
      </w:r>
      <w:proofErr w:type="spellEnd"/>
      <w:r>
        <w:t xml:space="preserve"> </w:t>
      </w:r>
      <w:proofErr w:type="spellStart"/>
      <w:r>
        <w:t>jn</w:t>
      </w:r>
      <w:proofErr w:type="spellEnd"/>
      <w:r>
        <w:t xml:space="preserve"> </w:t>
      </w:r>
      <w:proofErr w:type="spellStart"/>
      <w:r>
        <w:t>wol</w:t>
      </w:r>
      <w:proofErr w:type="spellEnd"/>
      <w:r>
        <w:t xml:space="preserve"> </w:t>
      </w:r>
      <w:proofErr w:type="spellStart"/>
      <w:r>
        <w:t>bewaren</w:t>
      </w:r>
      <w:proofErr w:type="spellEnd"/>
      <w:r>
        <w:t>.</w:t>
      </w:r>
    </w:p>
    <w:p w14:paraId="3BD5D94F" w14:textId="77777777" w:rsidR="00562235" w:rsidRDefault="00562235" w:rsidP="00562235">
      <w:pPr>
        <w:pStyle w:val="StandardWeb"/>
        <w:spacing w:before="0" w:beforeAutospacing="0" w:after="150" w:afterAutospacing="0"/>
      </w:pPr>
      <w:proofErr w:type="spellStart"/>
      <w:r>
        <w:t>Findt</w:t>
      </w:r>
      <w:proofErr w:type="spellEnd"/>
      <w:r>
        <w:t xml:space="preserve"> er ein Brüder uff der </w:t>
      </w:r>
      <w:proofErr w:type="spellStart"/>
      <w:r>
        <w:t>ban</w:t>
      </w:r>
      <w:proofErr w:type="spellEnd"/>
      <w:r>
        <w:t>,</w:t>
      </w:r>
      <w:r>
        <w:br/>
      </w:r>
      <w:proofErr w:type="spellStart"/>
      <w:r>
        <w:t>sol</w:t>
      </w:r>
      <w:proofErr w:type="spellEnd"/>
      <w:r>
        <w:t xml:space="preserve"> er </w:t>
      </w:r>
      <w:proofErr w:type="spellStart"/>
      <w:r>
        <w:t>nit</w:t>
      </w:r>
      <w:proofErr w:type="spellEnd"/>
      <w:r>
        <w:t xml:space="preserve"> lassen </w:t>
      </w:r>
      <w:proofErr w:type="spellStart"/>
      <w:r>
        <w:t>mangel</w:t>
      </w:r>
      <w:proofErr w:type="spellEnd"/>
      <w:r>
        <w:t xml:space="preserve"> </w:t>
      </w:r>
      <w:proofErr w:type="spellStart"/>
      <w:r>
        <w:t>han</w:t>
      </w:r>
      <w:proofErr w:type="spellEnd"/>
      <w:r>
        <w:t>,</w:t>
      </w:r>
      <w:r>
        <w:br/>
        <w:t xml:space="preserve">sin </w:t>
      </w:r>
      <w:proofErr w:type="spellStart"/>
      <w:r>
        <w:t>spyß</w:t>
      </w:r>
      <w:proofErr w:type="spellEnd"/>
      <w:r>
        <w:t xml:space="preserve"> und </w:t>
      </w:r>
      <w:proofErr w:type="spellStart"/>
      <w:r>
        <w:t>tranck</w:t>
      </w:r>
      <w:proofErr w:type="spellEnd"/>
      <w:r>
        <w:t xml:space="preserve"> </w:t>
      </w:r>
      <w:proofErr w:type="spellStart"/>
      <w:r>
        <w:t>jm</w:t>
      </w:r>
      <w:proofErr w:type="spellEnd"/>
      <w:r>
        <w:t xml:space="preserve"> geben,</w:t>
      </w:r>
      <w:r>
        <w:br/>
        <w:t xml:space="preserve">Gnad und </w:t>
      </w:r>
      <w:proofErr w:type="spellStart"/>
      <w:r>
        <w:t>Ablaß</w:t>
      </w:r>
      <w:proofErr w:type="spellEnd"/>
      <w:r>
        <w:t xml:space="preserve"> </w:t>
      </w:r>
      <w:proofErr w:type="spellStart"/>
      <w:r>
        <w:t>diser</w:t>
      </w:r>
      <w:proofErr w:type="spellEnd"/>
      <w:r>
        <w:t xml:space="preserve"> </w:t>
      </w:r>
      <w:proofErr w:type="spellStart"/>
      <w:r>
        <w:t>fart</w:t>
      </w:r>
      <w:proofErr w:type="spellEnd"/>
      <w:r>
        <w:br/>
        <w:t xml:space="preserve">ist </w:t>
      </w:r>
      <w:proofErr w:type="spellStart"/>
      <w:r>
        <w:t>dört</w:t>
      </w:r>
      <w:proofErr w:type="spellEnd"/>
      <w:r>
        <w:t xml:space="preserve"> das ewig </w:t>
      </w:r>
      <w:proofErr w:type="spellStart"/>
      <w:r>
        <w:t>läben</w:t>
      </w:r>
      <w:proofErr w:type="spellEnd"/>
      <w:r>
        <w:t>!</w:t>
      </w:r>
    </w:p>
    <w:p w14:paraId="7982210F" w14:textId="77777777" w:rsidR="00BD71A4" w:rsidRDefault="00BD71A4">
      <w:pPr>
        <w:spacing w:after="0" w:line="240" w:lineRule="auto"/>
        <w:rPr>
          <w:rFonts w:eastAsia="Times New Roman"/>
          <w:b/>
          <w:bCs/>
          <w:color w:val="000000"/>
          <w:kern w:val="36"/>
          <w:sz w:val="36"/>
          <w:szCs w:val="48"/>
          <w:lang w:eastAsia="de-DE"/>
        </w:rPr>
      </w:pPr>
      <w:r>
        <w:br w:type="page"/>
      </w:r>
    </w:p>
    <w:p w14:paraId="103B3862" w14:textId="77777777" w:rsidR="00D5498D" w:rsidRPr="00D5498D" w:rsidRDefault="00D5498D" w:rsidP="008E63BE">
      <w:pPr>
        <w:pStyle w:val="berschrift1"/>
      </w:pPr>
      <w:r w:rsidRPr="00D5498D">
        <w:t>Quellen:</w:t>
      </w:r>
    </w:p>
    <w:p w14:paraId="4AEECBDC"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460FA2F8" w14:textId="77777777" w:rsidR="00BD71A4" w:rsidRDefault="00850A44" w:rsidP="00D5498D">
      <w:pPr>
        <w:spacing w:before="100" w:beforeAutospacing="1" w:after="119" w:line="240" w:lineRule="auto"/>
        <w:rPr>
          <w:rFonts w:eastAsia="Times New Roman"/>
          <w:color w:val="0000FF"/>
          <w:szCs w:val="24"/>
          <w:u w:val="single"/>
          <w:lang w:eastAsia="de-DE"/>
        </w:rPr>
      </w:pPr>
      <w:hyperlink r:id="rId6"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60EBDB15" w14:textId="77777777" w:rsidR="00BD71A4" w:rsidRDefault="00850A44" w:rsidP="00BD71A4">
      <w:pPr>
        <w:spacing w:before="100" w:beforeAutospacing="1" w:after="119" w:line="240" w:lineRule="auto"/>
        <w:rPr>
          <w:rFonts w:eastAsia="Times New Roman"/>
          <w:color w:val="000000"/>
          <w:szCs w:val="24"/>
          <w:lang w:eastAsia="de-DE"/>
        </w:rPr>
      </w:pPr>
      <w:hyperlink r:id="rId7" w:history="1">
        <w:r w:rsidR="00BD71A4">
          <w:rPr>
            <w:rFonts w:eastAsia="Times New Roman"/>
            <w:color w:val="0000FF"/>
            <w:szCs w:val="24"/>
            <w:u w:val="single"/>
            <w:lang w:eastAsia="de-DE"/>
          </w:rPr>
          <w:t>Briefe der Reformationszeit</w:t>
        </w:r>
      </w:hyperlink>
    </w:p>
    <w:p w14:paraId="5340B069" w14:textId="77777777" w:rsidR="00BD71A4" w:rsidRDefault="00850A44" w:rsidP="00D5498D">
      <w:pPr>
        <w:spacing w:before="100" w:beforeAutospacing="1" w:after="119" w:line="240" w:lineRule="auto"/>
        <w:rPr>
          <w:rFonts w:eastAsia="Times New Roman"/>
          <w:color w:val="0000FF"/>
          <w:szCs w:val="24"/>
          <w:u w:val="single"/>
          <w:lang w:eastAsia="de-DE"/>
        </w:rPr>
      </w:pPr>
      <w:hyperlink r:id="rId8" w:history="1">
        <w:r w:rsidR="00BD71A4">
          <w:rPr>
            <w:rFonts w:eastAsia="Times New Roman"/>
            <w:color w:val="0000FF"/>
            <w:szCs w:val="24"/>
            <w:u w:val="single"/>
            <w:lang w:eastAsia="de-DE"/>
          </w:rPr>
          <w:t>Gebete</w:t>
        </w:r>
      </w:hyperlink>
    </w:p>
    <w:p w14:paraId="73BC88AE" w14:textId="77777777" w:rsidR="00BD71A4" w:rsidRDefault="00850A44"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Zeugen Christi</w:t>
        </w:r>
      </w:hyperlink>
    </w:p>
    <w:p w14:paraId="22D46191"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48AFAFF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6FDC09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FD13280"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378B1857" w14:textId="77777777" w:rsidR="00082307" w:rsidRDefault="00BD71A4" w:rsidP="00BD71A4">
      <w:pPr>
        <w:pStyle w:val="berschrift1"/>
      </w:pPr>
      <w:r>
        <w:t>Spendenaufruf</w:t>
      </w:r>
    </w:p>
    <w:p w14:paraId="6E319227"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7EC0C61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447D791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1C9B3B8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0"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0A4676A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4C433771" w14:textId="77777777" w:rsidR="00BD71A4" w:rsidRDefault="00850A44" w:rsidP="00BD71A4">
      <w:pPr>
        <w:pStyle w:val="StandardWeb"/>
        <w:shd w:val="clear" w:color="auto" w:fill="FFFFFF"/>
        <w:spacing w:before="0" w:beforeAutospacing="0" w:after="336" w:afterAutospacing="0"/>
        <w:rPr>
          <w:rFonts w:ascii="Calibri" w:hAnsi="Calibri" w:cs="Calibri"/>
          <w:color w:val="000000"/>
          <w:sz w:val="22"/>
          <w:szCs w:val="22"/>
        </w:rPr>
      </w:pPr>
      <w:hyperlink r:id="rId11"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49B2C22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2" w:history="1">
        <w:r w:rsidRPr="002604E9">
          <w:rPr>
            <w:rStyle w:val="Hyperlink"/>
            <w:rFonts w:ascii="Calibri" w:eastAsiaTheme="majorEastAsia" w:hAnsi="Calibri" w:cs="Calibri"/>
            <w:b/>
            <w:bCs/>
            <w:sz w:val="22"/>
            <w:szCs w:val="22"/>
          </w:rPr>
          <w:t>https://www.saintpierrelejeune.org/</w:t>
        </w:r>
      </w:hyperlink>
    </w:p>
    <w:p w14:paraId="69CFB67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60982B6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48C5FA6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E239E59"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3"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9A9"/>
    <w:rsid w:val="000700B0"/>
    <w:rsid w:val="00082307"/>
    <w:rsid w:val="000C66E5"/>
    <w:rsid w:val="000D088F"/>
    <w:rsid w:val="00122BD9"/>
    <w:rsid w:val="001F54C4"/>
    <w:rsid w:val="0022039F"/>
    <w:rsid w:val="00272484"/>
    <w:rsid w:val="00297F83"/>
    <w:rsid w:val="002E6D11"/>
    <w:rsid w:val="00381C0C"/>
    <w:rsid w:val="004129A9"/>
    <w:rsid w:val="00493B65"/>
    <w:rsid w:val="00537F59"/>
    <w:rsid w:val="00562235"/>
    <w:rsid w:val="00636F93"/>
    <w:rsid w:val="007166CE"/>
    <w:rsid w:val="00737EF6"/>
    <w:rsid w:val="00760119"/>
    <w:rsid w:val="007E1779"/>
    <w:rsid w:val="0083667B"/>
    <w:rsid w:val="00850A44"/>
    <w:rsid w:val="008D7463"/>
    <w:rsid w:val="008E417E"/>
    <w:rsid w:val="008E63BE"/>
    <w:rsid w:val="00B2162F"/>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8260A"/>
  <w15:chartTrackingRefBased/>
  <w15:docId w15:val="{A8529596-F420-47AA-B81C-9F593A8C7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562235"/>
    <w:rPr>
      <w:i/>
      <w:iCs/>
    </w:rPr>
  </w:style>
  <w:style w:type="character" w:customStyle="1" w:styleId="posted-on">
    <w:name w:val="posted-on"/>
    <w:basedOn w:val="Absatz-Standardschriftart"/>
    <w:rsid w:val="00562235"/>
  </w:style>
  <w:style w:type="character" w:customStyle="1" w:styleId="cat-links">
    <w:name w:val="cat-links"/>
    <w:basedOn w:val="Absatz-Standardschriftart"/>
    <w:rsid w:val="00562235"/>
  </w:style>
  <w:style w:type="character" w:customStyle="1" w:styleId="tags-links">
    <w:name w:val="tags-links"/>
    <w:basedOn w:val="Absatz-Standardschriftart"/>
    <w:rsid w:val="005622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20372969">
      <w:bodyDiv w:val="1"/>
      <w:marLeft w:val="0"/>
      <w:marRight w:val="0"/>
      <w:marTop w:val="0"/>
      <w:marBottom w:val="0"/>
      <w:divBdr>
        <w:top w:val="none" w:sz="0" w:space="0" w:color="auto"/>
        <w:left w:val="none" w:sz="0" w:space="0" w:color="auto"/>
        <w:bottom w:val="none" w:sz="0" w:space="0" w:color="auto"/>
        <w:right w:val="none" w:sz="0" w:space="0" w:color="auto"/>
      </w:divBdr>
      <w:divsChild>
        <w:div w:id="1051613968">
          <w:marLeft w:val="0"/>
          <w:marRight w:val="0"/>
          <w:marTop w:val="0"/>
          <w:marBottom w:val="0"/>
          <w:divBdr>
            <w:top w:val="none" w:sz="0" w:space="0" w:color="auto"/>
            <w:left w:val="none" w:sz="0" w:space="0" w:color="auto"/>
            <w:bottom w:val="none" w:sz="0" w:space="0" w:color="auto"/>
            <w:right w:val="none" w:sz="0" w:space="0" w:color="auto"/>
          </w:divBdr>
        </w:div>
        <w:div w:id="543518294">
          <w:marLeft w:val="0"/>
          <w:marRight w:val="0"/>
          <w:marTop w:val="0"/>
          <w:marBottom w:val="0"/>
          <w:divBdr>
            <w:top w:val="none" w:sz="0" w:space="0" w:color="auto"/>
            <w:left w:val="none" w:sz="0" w:space="0" w:color="auto"/>
            <w:bottom w:val="none" w:sz="0" w:space="0" w:color="auto"/>
            <w:right w:val="none" w:sz="0" w:space="0" w:color="auto"/>
          </w:divBdr>
        </w:div>
        <w:div w:id="95830659">
          <w:marLeft w:val="0"/>
          <w:marRight w:val="0"/>
          <w:marTop w:val="0"/>
          <w:marBottom w:val="0"/>
          <w:divBdr>
            <w:top w:val="none" w:sz="0" w:space="0" w:color="auto"/>
            <w:left w:val="none" w:sz="0" w:space="0" w:color="auto"/>
            <w:bottom w:val="none" w:sz="0" w:space="0" w:color="auto"/>
            <w:right w:val="none" w:sz="0" w:space="0" w:color="auto"/>
          </w:divBdr>
        </w:div>
        <w:div w:id="1183586885">
          <w:marLeft w:val="0"/>
          <w:marRight w:val="0"/>
          <w:marTop w:val="0"/>
          <w:marBottom w:val="0"/>
          <w:divBdr>
            <w:top w:val="none" w:sz="0" w:space="0" w:color="auto"/>
            <w:left w:val="none" w:sz="0" w:space="0" w:color="auto"/>
            <w:bottom w:val="none" w:sz="0" w:space="0" w:color="auto"/>
            <w:right w:val="none" w:sz="0" w:space="0" w:color="auto"/>
          </w:divBdr>
        </w:div>
        <w:div w:id="1183476436">
          <w:marLeft w:val="0"/>
          <w:marRight w:val="0"/>
          <w:marTop w:val="0"/>
          <w:marBottom w:val="0"/>
          <w:divBdr>
            <w:top w:val="none" w:sz="0" w:space="0" w:color="auto"/>
            <w:left w:val="none" w:sz="0" w:space="0" w:color="auto"/>
            <w:bottom w:val="none" w:sz="0" w:space="0" w:color="auto"/>
            <w:right w:val="none" w:sz="0" w:space="0" w:color="auto"/>
          </w:divBdr>
        </w:div>
        <w:div w:id="1742294222">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56625995">
      <w:bodyDiv w:val="1"/>
      <w:marLeft w:val="0"/>
      <w:marRight w:val="0"/>
      <w:marTop w:val="0"/>
      <w:marBottom w:val="0"/>
      <w:divBdr>
        <w:top w:val="none" w:sz="0" w:space="0" w:color="auto"/>
        <w:left w:val="none" w:sz="0" w:space="0" w:color="auto"/>
        <w:bottom w:val="none" w:sz="0" w:space="0" w:color="auto"/>
        <w:right w:val="none" w:sz="0" w:space="0" w:color="auto"/>
      </w:divBdr>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bete.glaubensstimme.de/" TargetMode="External"/><Relationship Id="rId13"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s://briefe.glaubensstimme.de/" TargetMode="External"/><Relationship Id="rId12" Type="http://schemas.openxmlformats.org/officeDocument/2006/relationships/hyperlink" Target="https://www.saintpierrelejeune.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lte-lieder.de/" TargetMode="External"/><Relationship Id="rId11" Type="http://schemas.openxmlformats.org/officeDocument/2006/relationships/hyperlink" Target="https://www.paypal.com/donate?token=b7G3oIVgTBlBnD5xW0Iz05oAoJh0T8h3aTPg71OLXX_gEIT3rCzUPA37ADUQbWqiQvlFIzesNXGr22ZY" TargetMode="External"/><Relationship Id="rId5" Type="http://schemas.openxmlformats.org/officeDocument/2006/relationships/hyperlink" Target="https://www.glaubensstimme.de/" TargetMode="External"/><Relationship Id="rId15" Type="http://schemas.openxmlformats.org/officeDocument/2006/relationships/theme" Target="theme/theme1.xml"/><Relationship Id="rId10" Type="http://schemas.openxmlformats.org/officeDocument/2006/relationships/hyperlink" Target="https://glaubensstimme.de/doku.php?id=autoren:l:lambs:lambs-jung_st_peter" TargetMode="External"/><Relationship Id="rId4" Type="http://schemas.openxmlformats.org/officeDocument/2006/relationships/image" Target="media/image1.jpg"/><Relationship Id="rId9" Type="http://schemas.openxmlformats.org/officeDocument/2006/relationships/hyperlink" Target="https://www.zeugen-christi.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022%20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 2022 neu.dotx</Template>
  <TotalTime>0</TotalTime>
  <Pages>15</Pages>
  <Words>2675</Words>
  <Characters>16859</Characters>
  <Application>Microsoft Office Word</Application>
  <DocSecurity>0</DocSecurity>
  <Lines>140</Lines>
  <Paragraphs>38</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19496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Lieder</dc:title>
  <dc:subject/>
  <dc:creator>Xylotectus, Johann</dc:creator>
  <cp:keywords/>
  <dc:description/>
  <cp:lastModifiedBy>webmaster@glaubensstimme.de</cp:lastModifiedBy>
  <cp:revision>4</cp:revision>
  <dcterms:created xsi:type="dcterms:W3CDTF">2022-05-01T10:51:00Z</dcterms:created>
  <dcterms:modified xsi:type="dcterms:W3CDTF">2022-05-01T12:40:00Z</dcterms:modified>
  <dc:language>de</dc:language>
</cp:coreProperties>
</file>